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33C" w:rsidRPr="0006433C" w:rsidRDefault="0006433C" w:rsidP="0006433C">
      <w:pPr>
        <w:pStyle w:val="Signature"/>
        <w:jc w:val="center"/>
        <w:rPr>
          <w:rFonts w:ascii="Times New Roman" w:hAnsi="Times New Roman" w:cs="Times New Roman"/>
          <w:b/>
          <w:sz w:val="24"/>
          <w:szCs w:val="24"/>
        </w:rPr>
      </w:pPr>
      <w:r w:rsidRPr="0006433C">
        <w:rPr>
          <w:rFonts w:ascii="Times New Roman" w:hAnsi="Times New Roman" w:cs="Times New Roman"/>
          <w:b/>
          <w:sz w:val="24"/>
          <w:szCs w:val="24"/>
        </w:rPr>
        <w:t>General Chair Report to the Michigan Swimming Board of Directors *** November 9, 2015</w:t>
      </w:r>
    </w:p>
    <w:p w:rsidR="0006433C" w:rsidRDefault="0006433C">
      <w:pPr>
        <w:pStyle w:val="Signature"/>
        <w:rPr>
          <w:rFonts w:ascii="Times New Roman" w:hAnsi="Times New Roman" w:cs="Times New Roman"/>
          <w:sz w:val="24"/>
          <w:szCs w:val="24"/>
        </w:rPr>
      </w:pPr>
    </w:p>
    <w:p w:rsidR="0006433C" w:rsidRDefault="0006433C">
      <w:pPr>
        <w:pStyle w:val="Signature"/>
        <w:rPr>
          <w:rFonts w:ascii="Times New Roman" w:hAnsi="Times New Roman" w:cs="Times New Roman"/>
          <w:sz w:val="24"/>
          <w:szCs w:val="24"/>
        </w:rPr>
      </w:pPr>
    </w:p>
    <w:p w:rsidR="0006433C" w:rsidRPr="0006433C" w:rsidRDefault="0006433C">
      <w:pPr>
        <w:pStyle w:val="Signature"/>
        <w:rPr>
          <w:rFonts w:ascii="Times New Roman" w:hAnsi="Times New Roman" w:cs="Times New Roman"/>
        </w:rPr>
      </w:pPr>
      <w:r w:rsidRPr="0006433C">
        <w:rPr>
          <w:rFonts w:ascii="Times New Roman" w:hAnsi="Times New Roman" w:cs="Times New Roman"/>
          <w:b/>
        </w:rPr>
        <w:t>Mission:</w:t>
      </w:r>
      <w:r w:rsidRPr="0006433C">
        <w:rPr>
          <w:rFonts w:ascii="Times New Roman" w:hAnsi="Times New Roman" w:cs="Times New Roman"/>
        </w:rPr>
        <w:t xml:space="preserve">  </w:t>
      </w:r>
      <w:r w:rsidRPr="0006433C">
        <w:rPr>
          <w:rFonts w:ascii="Times New Roman" w:hAnsi="Times New Roman" w:cs="Times New Roman"/>
          <w:i/>
        </w:rPr>
        <w:t>Michigan Swimming inspires excellence through education and develops integrity in a fun, inclusive environment.</w:t>
      </w:r>
      <w:r w:rsidRPr="0006433C">
        <w:rPr>
          <w:rFonts w:ascii="Times New Roman" w:hAnsi="Times New Roman" w:cs="Times New Roman"/>
        </w:rPr>
        <w:t xml:space="preserve"> </w:t>
      </w:r>
    </w:p>
    <w:p w:rsidR="0006433C" w:rsidRPr="0006433C" w:rsidRDefault="0006433C">
      <w:pPr>
        <w:pStyle w:val="Signature"/>
        <w:rPr>
          <w:rFonts w:ascii="Times New Roman" w:hAnsi="Times New Roman" w:cs="Times New Roman"/>
          <w:sz w:val="10"/>
          <w:szCs w:val="10"/>
        </w:rPr>
      </w:pPr>
    </w:p>
    <w:p w:rsidR="0006433C" w:rsidRPr="0006433C" w:rsidRDefault="0006433C">
      <w:pPr>
        <w:pStyle w:val="Signature"/>
        <w:rPr>
          <w:rFonts w:ascii="Times New Roman" w:hAnsi="Times New Roman" w:cs="Times New Roman"/>
        </w:rPr>
      </w:pPr>
      <w:r w:rsidRPr="0006433C">
        <w:rPr>
          <w:rFonts w:ascii="Times New Roman" w:hAnsi="Times New Roman" w:cs="Times New Roman"/>
          <w:b/>
        </w:rPr>
        <w:t>Core Values:</w:t>
      </w:r>
      <w:r w:rsidRPr="0006433C">
        <w:rPr>
          <w:rFonts w:ascii="Times New Roman" w:hAnsi="Times New Roman" w:cs="Times New Roman"/>
        </w:rPr>
        <w:tab/>
      </w:r>
      <w:r w:rsidRPr="0006433C">
        <w:rPr>
          <w:rFonts w:ascii="Times New Roman" w:hAnsi="Times New Roman" w:cs="Times New Roman"/>
          <w:i/>
        </w:rPr>
        <w:t>Integrity, Inclusion, Education, Excellence</w:t>
      </w:r>
    </w:p>
    <w:p w:rsidR="0006433C" w:rsidRPr="0006433C" w:rsidRDefault="0006433C">
      <w:pPr>
        <w:pStyle w:val="Signature"/>
        <w:rPr>
          <w:rFonts w:ascii="Times New Roman" w:hAnsi="Times New Roman" w:cs="Times New Roman"/>
          <w:sz w:val="10"/>
          <w:szCs w:val="10"/>
        </w:rPr>
      </w:pPr>
    </w:p>
    <w:p w:rsidR="0006433C" w:rsidRPr="0006433C" w:rsidRDefault="0006433C">
      <w:pPr>
        <w:pStyle w:val="Signature"/>
        <w:rPr>
          <w:rFonts w:ascii="Times New Roman" w:hAnsi="Times New Roman" w:cs="Times New Roman"/>
        </w:rPr>
      </w:pPr>
      <w:r w:rsidRPr="0006433C">
        <w:rPr>
          <w:rFonts w:ascii="Times New Roman" w:hAnsi="Times New Roman" w:cs="Times New Roman"/>
          <w:b/>
        </w:rPr>
        <w:t>Vision:</w:t>
      </w:r>
      <w:r w:rsidRPr="0006433C">
        <w:rPr>
          <w:rFonts w:ascii="Times New Roman" w:hAnsi="Times New Roman" w:cs="Times New Roman"/>
        </w:rPr>
        <w:t xml:space="preserve">    </w:t>
      </w:r>
      <w:r w:rsidRPr="0006433C">
        <w:rPr>
          <w:rFonts w:ascii="Times New Roman" w:hAnsi="Times New Roman" w:cs="Times New Roman"/>
          <w:i/>
        </w:rPr>
        <w:t>Pure Excellence!  Made in Michigan Swimming!</w:t>
      </w:r>
    </w:p>
    <w:p w:rsidR="0006433C" w:rsidRDefault="0006433C">
      <w:pPr>
        <w:pStyle w:val="Signature"/>
        <w:rPr>
          <w:rFonts w:ascii="Times New Roman" w:hAnsi="Times New Roman" w:cs="Times New Roman"/>
          <w:sz w:val="24"/>
          <w:szCs w:val="24"/>
        </w:rPr>
      </w:pPr>
    </w:p>
    <w:p w:rsidR="0006433C" w:rsidRDefault="0098365B">
      <w:pPr>
        <w:pStyle w:val="Signature"/>
        <w:rPr>
          <w:rFonts w:ascii="Times New Roman" w:hAnsi="Times New Roman" w:cs="Times New Roman"/>
          <w:b/>
          <w:sz w:val="24"/>
          <w:szCs w:val="24"/>
        </w:rPr>
      </w:pPr>
      <w:proofErr w:type="gramStart"/>
      <w:r>
        <w:rPr>
          <w:rFonts w:ascii="Times New Roman" w:hAnsi="Times New Roman" w:cs="Times New Roman"/>
          <w:b/>
          <w:sz w:val="24"/>
          <w:szCs w:val="24"/>
        </w:rPr>
        <w:t>GENERAL  /</w:t>
      </w:r>
      <w:proofErr w:type="gramEnd"/>
      <w:r>
        <w:rPr>
          <w:rFonts w:ascii="Times New Roman" w:hAnsi="Times New Roman" w:cs="Times New Roman"/>
          <w:b/>
          <w:sz w:val="24"/>
          <w:szCs w:val="24"/>
        </w:rPr>
        <w:t xml:space="preserve">  UPDATES</w:t>
      </w:r>
    </w:p>
    <w:p w:rsidR="0006433C" w:rsidRPr="0006433C" w:rsidRDefault="0006433C">
      <w:pPr>
        <w:pStyle w:val="Signature"/>
        <w:rPr>
          <w:rFonts w:ascii="Times New Roman" w:hAnsi="Times New Roman" w:cs="Times New Roman"/>
          <w:b/>
          <w:sz w:val="24"/>
          <w:szCs w:val="24"/>
        </w:rPr>
      </w:pPr>
    </w:p>
    <w:p w:rsidR="0006433C" w:rsidRDefault="0006433C">
      <w:pPr>
        <w:pStyle w:val="Signature"/>
        <w:rPr>
          <w:rFonts w:ascii="Times New Roman" w:hAnsi="Times New Roman" w:cs="Times New Roman"/>
          <w:sz w:val="24"/>
          <w:szCs w:val="24"/>
        </w:rPr>
      </w:pPr>
      <w:r>
        <w:rPr>
          <w:rFonts w:ascii="Times New Roman" w:hAnsi="Times New Roman" w:cs="Times New Roman"/>
          <w:sz w:val="24"/>
          <w:szCs w:val="24"/>
        </w:rPr>
        <w:t>Congratulations and Welcome to all of our new members:  Paul</w:t>
      </w:r>
      <w:r w:rsidR="002231B4">
        <w:rPr>
          <w:rFonts w:ascii="Times New Roman" w:hAnsi="Times New Roman" w:cs="Times New Roman"/>
          <w:sz w:val="24"/>
          <w:szCs w:val="24"/>
        </w:rPr>
        <w:t xml:space="preserve"> Jones</w:t>
      </w:r>
      <w:r>
        <w:rPr>
          <w:rFonts w:ascii="Times New Roman" w:hAnsi="Times New Roman" w:cs="Times New Roman"/>
          <w:sz w:val="24"/>
          <w:szCs w:val="24"/>
        </w:rPr>
        <w:t>, Steve</w:t>
      </w:r>
      <w:r w:rsidR="002231B4">
        <w:rPr>
          <w:rFonts w:ascii="Times New Roman" w:hAnsi="Times New Roman" w:cs="Times New Roman"/>
          <w:sz w:val="24"/>
          <w:szCs w:val="24"/>
        </w:rPr>
        <w:t xml:space="preserve"> Weeks</w:t>
      </w:r>
      <w:r>
        <w:rPr>
          <w:rFonts w:ascii="Times New Roman" w:hAnsi="Times New Roman" w:cs="Times New Roman"/>
          <w:sz w:val="24"/>
          <w:szCs w:val="24"/>
        </w:rPr>
        <w:t xml:space="preserve">, Josh Morgan, Josh Wood, Mike Pettigrew, Jacob </w:t>
      </w:r>
      <w:proofErr w:type="spellStart"/>
      <w:r>
        <w:rPr>
          <w:rFonts w:ascii="Times New Roman" w:hAnsi="Times New Roman" w:cs="Times New Roman"/>
          <w:sz w:val="24"/>
          <w:szCs w:val="24"/>
        </w:rPr>
        <w:t>Krzciok</w:t>
      </w:r>
      <w:proofErr w:type="spellEnd"/>
      <w:r>
        <w:rPr>
          <w:rFonts w:ascii="Times New Roman" w:hAnsi="Times New Roman" w:cs="Times New Roman"/>
          <w:sz w:val="24"/>
          <w:szCs w:val="24"/>
        </w:rPr>
        <w:t xml:space="preserve">, Isaiah Johnson and Joe </w:t>
      </w:r>
      <w:proofErr w:type="spellStart"/>
      <w:r>
        <w:rPr>
          <w:rFonts w:ascii="Times New Roman" w:hAnsi="Times New Roman" w:cs="Times New Roman"/>
          <w:sz w:val="24"/>
          <w:szCs w:val="24"/>
        </w:rPr>
        <w:t>Gazzarato</w:t>
      </w:r>
      <w:proofErr w:type="spellEnd"/>
      <w:r>
        <w:rPr>
          <w:rFonts w:ascii="Times New Roman" w:hAnsi="Times New Roman" w:cs="Times New Roman"/>
          <w:sz w:val="24"/>
          <w:szCs w:val="24"/>
        </w:rPr>
        <w:t xml:space="preserve">.  Welcome back to Dakota Noble, ex officio Senior Athlete Rep, </w:t>
      </w:r>
      <w:proofErr w:type="gramStart"/>
      <w:r>
        <w:rPr>
          <w:rFonts w:ascii="Times New Roman" w:hAnsi="Times New Roman" w:cs="Times New Roman"/>
          <w:sz w:val="24"/>
          <w:szCs w:val="24"/>
        </w:rPr>
        <w:t>now</w:t>
      </w:r>
      <w:proofErr w:type="gramEnd"/>
      <w:r>
        <w:rPr>
          <w:rFonts w:ascii="Times New Roman" w:hAnsi="Times New Roman" w:cs="Times New Roman"/>
          <w:sz w:val="24"/>
          <w:szCs w:val="24"/>
        </w:rPr>
        <w:t xml:space="preserve"> Athlete at Large.  </w:t>
      </w:r>
      <w:r w:rsidR="0098365B">
        <w:rPr>
          <w:rFonts w:ascii="Times New Roman" w:hAnsi="Times New Roman" w:cs="Times New Roman"/>
          <w:sz w:val="24"/>
          <w:szCs w:val="24"/>
        </w:rPr>
        <w:t>Congratulations to us all on a successful launch of a new HoD experience.  It was not perfect, I know I learned a great deal and walked away with a clear vision for changes and improvements</w:t>
      </w:r>
      <w:r w:rsidR="002231B4">
        <w:rPr>
          <w:rFonts w:ascii="Times New Roman" w:hAnsi="Times New Roman" w:cs="Times New Roman"/>
          <w:sz w:val="24"/>
          <w:szCs w:val="24"/>
        </w:rPr>
        <w:t xml:space="preserve"> next year</w:t>
      </w:r>
      <w:r w:rsidR="0098365B">
        <w:rPr>
          <w:rFonts w:ascii="Times New Roman" w:hAnsi="Times New Roman" w:cs="Times New Roman"/>
          <w:sz w:val="24"/>
          <w:szCs w:val="24"/>
        </w:rPr>
        <w:t xml:space="preserve">, but overall </w:t>
      </w:r>
      <w:r w:rsidR="002231B4">
        <w:rPr>
          <w:rFonts w:ascii="Times New Roman" w:hAnsi="Times New Roman" w:cs="Times New Roman"/>
          <w:sz w:val="24"/>
          <w:szCs w:val="24"/>
        </w:rPr>
        <w:t xml:space="preserve">I </w:t>
      </w:r>
      <w:r w:rsidR="0098365B">
        <w:rPr>
          <w:rFonts w:ascii="Times New Roman" w:hAnsi="Times New Roman" w:cs="Times New Roman"/>
          <w:sz w:val="24"/>
          <w:szCs w:val="24"/>
        </w:rPr>
        <w:t xml:space="preserve">received a great deal of positive feedback from people as they left and in the days that followed.  I appreciate everyone’s support through that process. </w:t>
      </w:r>
    </w:p>
    <w:p w:rsidR="0098365B" w:rsidRDefault="0098365B">
      <w:pPr>
        <w:pStyle w:val="Signature"/>
        <w:rPr>
          <w:rFonts w:ascii="Times New Roman" w:hAnsi="Times New Roman" w:cs="Times New Roman"/>
          <w:sz w:val="24"/>
          <w:szCs w:val="24"/>
        </w:rPr>
      </w:pPr>
    </w:p>
    <w:p w:rsidR="0098365B" w:rsidRDefault="0098365B">
      <w:pPr>
        <w:pStyle w:val="Signature"/>
        <w:rPr>
          <w:rFonts w:ascii="Times New Roman" w:hAnsi="Times New Roman" w:cs="Times New Roman"/>
          <w:sz w:val="24"/>
          <w:szCs w:val="24"/>
        </w:rPr>
      </w:pPr>
      <w:r>
        <w:rPr>
          <w:rFonts w:ascii="Times New Roman" w:hAnsi="Times New Roman" w:cs="Times New Roman"/>
          <w:sz w:val="24"/>
          <w:szCs w:val="24"/>
        </w:rPr>
        <w:t xml:space="preserve">Our collective thanks once again to Arlene McDonald and my heartfelt appreciation to all of you who so graciously spent a second full day in Lansing for the Strategic Planning session.  I know everyone who was not able to attend was there in spirit.  We had a great day, made huge strides, and as was the case in April, all benefitted from the opportunity to work together, get to know each other, and focus almost entirely on the future.  </w:t>
      </w:r>
    </w:p>
    <w:p w:rsidR="00A21B39" w:rsidRDefault="00A21B39">
      <w:pPr>
        <w:pStyle w:val="Signature"/>
        <w:rPr>
          <w:rFonts w:ascii="Times New Roman" w:hAnsi="Times New Roman" w:cs="Times New Roman"/>
          <w:sz w:val="24"/>
          <w:szCs w:val="24"/>
        </w:rPr>
      </w:pPr>
    </w:p>
    <w:p w:rsidR="00A21B39" w:rsidRDefault="00A21B39">
      <w:pPr>
        <w:pStyle w:val="Signature"/>
        <w:rPr>
          <w:rFonts w:ascii="Times New Roman" w:hAnsi="Times New Roman" w:cs="Times New Roman"/>
          <w:sz w:val="24"/>
          <w:szCs w:val="24"/>
        </w:rPr>
      </w:pPr>
      <w:r>
        <w:rPr>
          <w:rFonts w:ascii="Times New Roman" w:hAnsi="Times New Roman" w:cs="Times New Roman"/>
          <w:sz w:val="24"/>
          <w:szCs w:val="24"/>
        </w:rPr>
        <w:t xml:space="preserve">Kudos to Saline Swimming!  They have requested the Logo and plan to provide special shirts for the Officials crew for the upcoming meet.  Spread the word the Logo is available through John right now, or the athletes.  Within the next month or so I hope to be able to identify a solid candidate for appointment to the non-voting Marketing /PR position on the Board.  I welcome any and all suggestions at this point.  This person needs to be not on the Board at this time, to be a Member in good standing, and to have the time and talents we need to effect a broad based re-branding effort to get our Logo, Mission, Vision and Core Values saturating the LSC and its membership.   </w:t>
      </w:r>
      <w:r w:rsidR="0098365B">
        <w:rPr>
          <w:rFonts w:ascii="Times New Roman" w:hAnsi="Times New Roman" w:cs="Times New Roman"/>
          <w:sz w:val="24"/>
          <w:szCs w:val="24"/>
        </w:rPr>
        <w:t>Please email me or call me with your suggestions. This will be a learning process, we will be newly “out of the box” with this effort, so in my opinion, not much can go wrong!  Let’s just do this, get the word out, start tooting our horn!</w:t>
      </w:r>
    </w:p>
    <w:p w:rsidR="00A21B39" w:rsidRDefault="00A21B39">
      <w:pPr>
        <w:pStyle w:val="Signature"/>
        <w:rPr>
          <w:rFonts w:ascii="Times New Roman" w:hAnsi="Times New Roman" w:cs="Times New Roman"/>
          <w:sz w:val="24"/>
          <w:szCs w:val="24"/>
        </w:rPr>
      </w:pPr>
    </w:p>
    <w:p w:rsidR="00A21B39" w:rsidRDefault="00A21B39">
      <w:pPr>
        <w:pStyle w:val="Signature"/>
        <w:rPr>
          <w:rFonts w:ascii="Times New Roman" w:hAnsi="Times New Roman" w:cs="Times New Roman"/>
          <w:sz w:val="24"/>
          <w:szCs w:val="24"/>
        </w:rPr>
      </w:pPr>
      <w:r>
        <w:rPr>
          <w:rFonts w:ascii="Times New Roman" w:hAnsi="Times New Roman" w:cs="Times New Roman"/>
          <w:sz w:val="24"/>
          <w:szCs w:val="24"/>
        </w:rPr>
        <w:t>As a result of an emergency closed Executive Committee meeting, called with proper notice by the General Chair, taking place Monday October 26</w:t>
      </w:r>
      <w:r w:rsidRPr="00A21B39">
        <w:rPr>
          <w:rFonts w:ascii="Times New Roman" w:hAnsi="Times New Roman" w:cs="Times New Roman"/>
          <w:sz w:val="24"/>
          <w:szCs w:val="24"/>
          <w:vertAlign w:val="superscript"/>
        </w:rPr>
        <w:t>th</w:t>
      </w:r>
      <w:r>
        <w:rPr>
          <w:rFonts w:ascii="Times New Roman" w:hAnsi="Times New Roman" w:cs="Times New Roman"/>
          <w:sz w:val="24"/>
          <w:szCs w:val="24"/>
        </w:rPr>
        <w:t xml:space="preserve">, a unanimous vote supported retaining legal counsel for Michigan Swimming in a matter affecting a Member in good standing.  At the time of this writing </w:t>
      </w:r>
      <w:r>
        <w:rPr>
          <w:rFonts w:ascii="Times New Roman" w:hAnsi="Times New Roman" w:cs="Times New Roman"/>
          <w:sz w:val="24"/>
          <w:szCs w:val="24"/>
        </w:rPr>
        <w:lastRenderedPageBreak/>
        <w:t>that matter has been resolved.  The law firm has been placed on retainer at this time for future legal needs of the LSC.</w:t>
      </w:r>
      <w:r w:rsidR="002231B4">
        <w:rPr>
          <w:rFonts w:ascii="Times New Roman" w:hAnsi="Times New Roman" w:cs="Times New Roman"/>
          <w:sz w:val="24"/>
          <w:szCs w:val="24"/>
        </w:rPr>
        <w:t xml:space="preserve"> </w:t>
      </w:r>
    </w:p>
    <w:p w:rsidR="00A21B39" w:rsidRDefault="00A21B39">
      <w:pPr>
        <w:pStyle w:val="Signature"/>
        <w:rPr>
          <w:rFonts w:ascii="Times New Roman" w:hAnsi="Times New Roman" w:cs="Times New Roman"/>
          <w:sz w:val="24"/>
          <w:szCs w:val="24"/>
        </w:rPr>
      </w:pPr>
    </w:p>
    <w:p w:rsidR="00A21B39" w:rsidRDefault="00A21B39">
      <w:pPr>
        <w:pStyle w:val="Signature"/>
        <w:rPr>
          <w:rFonts w:ascii="Times New Roman" w:hAnsi="Times New Roman" w:cs="Times New Roman"/>
          <w:sz w:val="24"/>
          <w:szCs w:val="24"/>
        </w:rPr>
      </w:pPr>
      <w:r>
        <w:rPr>
          <w:rFonts w:ascii="Times New Roman" w:hAnsi="Times New Roman" w:cs="Times New Roman"/>
          <w:sz w:val="24"/>
          <w:szCs w:val="24"/>
        </w:rPr>
        <w:t xml:space="preserve">I have reached out now to two Members in regards to serving on an appointed task force to investigate the general workings of a Standing Governance Committee for the LSC.  My vision at this point in time is this task for will provide the Board a comprehensive summary by mid-Winter and if the Board decides to move forward based upon this report, By Law revision will be drafted for the May deadline for vote at the Fall HoD.  I anticipate the task force will be asked to draft these revisions.  I am hoping to identify a third person soon and when I have done so will seek Advice and Consent to move forward with the task force. </w:t>
      </w:r>
    </w:p>
    <w:p w:rsidR="00A21B39" w:rsidRDefault="00A21B39">
      <w:pPr>
        <w:pStyle w:val="Signature"/>
        <w:rPr>
          <w:rFonts w:ascii="Times New Roman" w:hAnsi="Times New Roman" w:cs="Times New Roman"/>
          <w:sz w:val="24"/>
          <w:szCs w:val="24"/>
        </w:rPr>
      </w:pPr>
    </w:p>
    <w:p w:rsidR="00A21B39" w:rsidRDefault="00A21B39">
      <w:pPr>
        <w:pStyle w:val="Signature"/>
        <w:rPr>
          <w:rFonts w:ascii="Times New Roman" w:hAnsi="Times New Roman" w:cs="Times New Roman"/>
          <w:sz w:val="24"/>
          <w:szCs w:val="24"/>
        </w:rPr>
      </w:pPr>
      <w:r>
        <w:rPr>
          <w:rFonts w:ascii="Times New Roman" w:hAnsi="Times New Roman" w:cs="Times New Roman"/>
          <w:sz w:val="24"/>
          <w:szCs w:val="24"/>
        </w:rPr>
        <w:t xml:space="preserve">By the December meeting I plan to have the Strategic Plan published in some way as to be reflected within our consent agenda on a monthly basis so that at each meeting, no matter how much time </w:t>
      </w:r>
      <w:r w:rsidR="0098365B">
        <w:rPr>
          <w:rFonts w:ascii="Times New Roman" w:hAnsi="Times New Roman" w:cs="Times New Roman"/>
          <w:sz w:val="24"/>
          <w:szCs w:val="24"/>
        </w:rPr>
        <w:t xml:space="preserve">we can allocate, at least a minute or two will be spent touching base on where we are with the Goals and Objectives established with Arlene.  As part of this overall long term vision approach, I plan to require all members of the Board to complete the online Governance Training through USA Swimming.  This training went live in late September of this year and was getting rave reviews already at convention by numerous General Chairs who had taken the course already.  I anticipate looking at a January meeting deadline with time allocated at that meeting for a quick debriefing on the value of the course.  This is not yet engraved in stone and I am open to discussion on this plan. </w:t>
      </w:r>
    </w:p>
    <w:p w:rsidR="002231B4" w:rsidRDefault="002231B4">
      <w:pPr>
        <w:pStyle w:val="Signature"/>
        <w:rPr>
          <w:rFonts w:ascii="Times New Roman" w:hAnsi="Times New Roman" w:cs="Times New Roman"/>
          <w:sz w:val="24"/>
          <w:szCs w:val="24"/>
        </w:rPr>
      </w:pPr>
    </w:p>
    <w:p w:rsidR="002231B4" w:rsidRDefault="002231B4">
      <w:pPr>
        <w:pStyle w:val="Signature"/>
        <w:rPr>
          <w:rFonts w:ascii="Times New Roman" w:hAnsi="Times New Roman" w:cs="Times New Roman"/>
          <w:sz w:val="24"/>
          <w:szCs w:val="24"/>
        </w:rPr>
      </w:pPr>
      <w:r>
        <w:rPr>
          <w:rFonts w:ascii="Times New Roman" w:hAnsi="Times New Roman" w:cs="Times New Roman"/>
          <w:sz w:val="24"/>
          <w:szCs w:val="24"/>
        </w:rPr>
        <w:t xml:space="preserve">Communication is a critical part of how we function and in the past there have been times when email based communication has taken very South turns which have resulted in </w:t>
      </w:r>
      <w:proofErr w:type="spellStart"/>
      <w:r>
        <w:rPr>
          <w:rFonts w:ascii="Times New Roman" w:hAnsi="Times New Roman" w:cs="Times New Roman"/>
          <w:sz w:val="24"/>
          <w:szCs w:val="24"/>
        </w:rPr>
        <w:t>vitriole</w:t>
      </w:r>
      <w:proofErr w:type="spellEnd"/>
      <w:r>
        <w:rPr>
          <w:rFonts w:ascii="Times New Roman" w:hAnsi="Times New Roman" w:cs="Times New Roman"/>
          <w:sz w:val="24"/>
          <w:szCs w:val="24"/>
        </w:rPr>
        <w:t xml:space="preserve">, lashing out, </w:t>
      </w:r>
      <w:r w:rsidR="00011A9C">
        <w:rPr>
          <w:rFonts w:ascii="Times New Roman" w:hAnsi="Times New Roman" w:cs="Times New Roman"/>
          <w:sz w:val="24"/>
          <w:szCs w:val="24"/>
        </w:rPr>
        <w:t xml:space="preserve">derogatory words and in general have been negative and unproductive.  The first step I would like to take to diminish this going forward is to simply state this:  let’s all stop doing it.  By way of encouraging a different approach, I ask that everyone provide their cell phone # on the sheet provided at the meeting.  Mike says he is “a spread sheet guy” so I will ask him to create a user friendly, quick reference sheet for all to have and when something comes up, and you are tempted to shoot off a quick and maybe slightly negative email….grab your list and call the first person involved in whatever situation may have you concerned.  Just use the phone.  Then email.  </w:t>
      </w:r>
    </w:p>
    <w:p w:rsidR="0098365B" w:rsidRDefault="0098365B">
      <w:pPr>
        <w:pStyle w:val="Signature"/>
        <w:rPr>
          <w:rFonts w:ascii="Times New Roman" w:hAnsi="Times New Roman" w:cs="Times New Roman"/>
          <w:sz w:val="24"/>
          <w:szCs w:val="24"/>
        </w:rPr>
      </w:pPr>
    </w:p>
    <w:p w:rsidR="0098365B" w:rsidRDefault="0098365B" w:rsidP="0098365B">
      <w:pPr>
        <w:pStyle w:val="Signature"/>
        <w:rPr>
          <w:rFonts w:ascii="Times New Roman" w:hAnsi="Times New Roman" w:cs="Times New Roman"/>
          <w:sz w:val="24"/>
          <w:szCs w:val="24"/>
        </w:rPr>
      </w:pPr>
      <w:r>
        <w:rPr>
          <w:rFonts w:ascii="Times New Roman" w:hAnsi="Times New Roman" w:cs="Times New Roman"/>
          <w:sz w:val="24"/>
          <w:szCs w:val="24"/>
        </w:rPr>
        <w:t>Finally, as a result of an emergency closed Executive Committee meeting, called with proper notice by the General Chair, taking place Monday October 26</w:t>
      </w:r>
      <w:r w:rsidRPr="00A21B39">
        <w:rPr>
          <w:rFonts w:ascii="Times New Roman" w:hAnsi="Times New Roman" w:cs="Times New Roman"/>
          <w:sz w:val="24"/>
          <w:szCs w:val="24"/>
          <w:vertAlign w:val="superscript"/>
        </w:rPr>
        <w:t>th</w:t>
      </w:r>
      <w:r>
        <w:rPr>
          <w:rFonts w:ascii="Times New Roman" w:hAnsi="Times New Roman" w:cs="Times New Roman"/>
          <w:sz w:val="24"/>
          <w:szCs w:val="24"/>
        </w:rPr>
        <w:t>, a unanimous vote supported retaining legal counsel for Michigan Swimming in a matter affecting a Member in good standing.  At the time of this writing that matter has been resolved.  The law firm has been placed on retainer at this time for future legal needs of the LSC.</w:t>
      </w:r>
      <w:r w:rsidR="002231B4">
        <w:rPr>
          <w:rFonts w:ascii="Times New Roman" w:hAnsi="Times New Roman" w:cs="Times New Roman"/>
          <w:sz w:val="24"/>
          <w:szCs w:val="24"/>
        </w:rPr>
        <w:t xml:space="preserve">  The firm is </w:t>
      </w:r>
      <w:proofErr w:type="spellStart"/>
      <w:r w:rsidR="002231B4">
        <w:rPr>
          <w:rFonts w:ascii="Times New Roman" w:hAnsi="Times New Roman" w:cs="Times New Roman"/>
          <w:sz w:val="24"/>
          <w:szCs w:val="24"/>
        </w:rPr>
        <w:t>Poznak</w:t>
      </w:r>
      <w:proofErr w:type="spellEnd"/>
      <w:r w:rsidR="002231B4">
        <w:rPr>
          <w:rFonts w:ascii="Times New Roman" w:hAnsi="Times New Roman" w:cs="Times New Roman"/>
          <w:sz w:val="24"/>
          <w:szCs w:val="24"/>
        </w:rPr>
        <w:t xml:space="preserve">, Dyer, </w:t>
      </w:r>
      <w:proofErr w:type="spellStart"/>
      <w:r w:rsidR="002231B4">
        <w:rPr>
          <w:rFonts w:ascii="Times New Roman" w:hAnsi="Times New Roman" w:cs="Times New Roman"/>
          <w:sz w:val="24"/>
          <w:szCs w:val="24"/>
        </w:rPr>
        <w:t>Kanar</w:t>
      </w:r>
      <w:proofErr w:type="spellEnd"/>
      <w:r w:rsidR="002231B4">
        <w:rPr>
          <w:rFonts w:ascii="Times New Roman" w:hAnsi="Times New Roman" w:cs="Times New Roman"/>
          <w:sz w:val="24"/>
          <w:szCs w:val="24"/>
        </w:rPr>
        <w:t xml:space="preserve">, </w:t>
      </w:r>
      <w:proofErr w:type="spellStart"/>
      <w:r w:rsidR="002231B4">
        <w:rPr>
          <w:rFonts w:ascii="Times New Roman" w:hAnsi="Times New Roman" w:cs="Times New Roman"/>
          <w:sz w:val="24"/>
          <w:szCs w:val="24"/>
        </w:rPr>
        <w:t>Garchow</w:t>
      </w:r>
      <w:proofErr w:type="spellEnd"/>
      <w:r w:rsidR="002231B4">
        <w:rPr>
          <w:rFonts w:ascii="Times New Roman" w:hAnsi="Times New Roman" w:cs="Times New Roman"/>
          <w:sz w:val="24"/>
          <w:szCs w:val="24"/>
        </w:rPr>
        <w:t xml:space="preserve"> PLC in Midland. </w:t>
      </w:r>
    </w:p>
    <w:p w:rsidR="0098365B" w:rsidRDefault="0098365B">
      <w:pPr>
        <w:pStyle w:val="Signature"/>
        <w:rPr>
          <w:rFonts w:ascii="Times New Roman" w:hAnsi="Times New Roman" w:cs="Times New Roman"/>
          <w:sz w:val="24"/>
          <w:szCs w:val="24"/>
        </w:rPr>
      </w:pPr>
    </w:p>
    <w:p w:rsidR="002231B4" w:rsidRDefault="002231B4">
      <w:pPr>
        <w:pStyle w:val="Signature"/>
        <w:rPr>
          <w:rFonts w:ascii="Times New Roman" w:hAnsi="Times New Roman" w:cs="Times New Roman"/>
          <w:b/>
          <w:sz w:val="24"/>
          <w:szCs w:val="24"/>
        </w:rPr>
      </w:pPr>
    </w:p>
    <w:p w:rsidR="002231B4" w:rsidRDefault="002231B4">
      <w:pPr>
        <w:pStyle w:val="Signature"/>
        <w:rPr>
          <w:rFonts w:ascii="Times New Roman" w:hAnsi="Times New Roman" w:cs="Times New Roman"/>
          <w:b/>
          <w:sz w:val="24"/>
          <w:szCs w:val="24"/>
        </w:rPr>
      </w:pPr>
    </w:p>
    <w:p w:rsidR="002231B4" w:rsidRDefault="002231B4">
      <w:pPr>
        <w:pStyle w:val="Signature"/>
        <w:rPr>
          <w:rFonts w:ascii="Times New Roman" w:hAnsi="Times New Roman" w:cs="Times New Roman"/>
          <w:b/>
          <w:sz w:val="24"/>
          <w:szCs w:val="24"/>
        </w:rPr>
      </w:pPr>
    </w:p>
    <w:p w:rsidR="0098365B" w:rsidRDefault="0098365B">
      <w:pPr>
        <w:pStyle w:val="Signature"/>
        <w:rPr>
          <w:rFonts w:ascii="Times New Roman" w:hAnsi="Times New Roman" w:cs="Times New Roman"/>
          <w:b/>
          <w:sz w:val="24"/>
          <w:szCs w:val="24"/>
        </w:rPr>
      </w:pPr>
      <w:r w:rsidRPr="0098365B">
        <w:rPr>
          <w:rFonts w:ascii="Times New Roman" w:hAnsi="Times New Roman" w:cs="Times New Roman"/>
          <w:b/>
          <w:sz w:val="24"/>
          <w:szCs w:val="24"/>
        </w:rPr>
        <w:t>GOVERNANCE MOMENT</w:t>
      </w:r>
    </w:p>
    <w:p w:rsidR="0098365B" w:rsidRDefault="0098365B">
      <w:pPr>
        <w:pStyle w:val="Signature"/>
        <w:rPr>
          <w:rFonts w:ascii="Times New Roman" w:hAnsi="Times New Roman" w:cs="Times New Roman"/>
          <w:b/>
          <w:sz w:val="24"/>
          <w:szCs w:val="24"/>
        </w:rPr>
      </w:pPr>
    </w:p>
    <w:p w:rsidR="0098365B" w:rsidRDefault="0098365B">
      <w:pPr>
        <w:pStyle w:val="Signature"/>
        <w:rPr>
          <w:rFonts w:ascii="Times New Roman" w:hAnsi="Times New Roman" w:cs="Times New Roman"/>
          <w:sz w:val="24"/>
          <w:szCs w:val="24"/>
        </w:rPr>
      </w:pPr>
      <w:r>
        <w:rPr>
          <w:rFonts w:ascii="Times New Roman" w:hAnsi="Times New Roman" w:cs="Times New Roman"/>
          <w:sz w:val="24"/>
          <w:szCs w:val="24"/>
        </w:rPr>
        <w:t xml:space="preserve">As per recommendation of Arlene and several clinics attended at convention, I will provide for a “governance moment” in all reports from now on.  These will be meant to allow all of us to spend some time during each meeting being mindful of our roles as Board members, not just bodies in the room who are diversely passionate about and interested in most of the same things. </w:t>
      </w:r>
      <w:r w:rsidR="002231B4">
        <w:rPr>
          <w:rFonts w:ascii="Times New Roman" w:hAnsi="Times New Roman" w:cs="Times New Roman"/>
          <w:sz w:val="24"/>
          <w:szCs w:val="24"/>
        </w:rPr>
        <w:t xml:space="preserve"> I will always welcome suggestions on topics! </w:t>
      </w:r>
    </w:p>
    <w:p w:rsidR="002231B4" w:rsidRDefault="002231B4">
      <w:pPr>
        <w:pStyle w:val="Signature"/>
        <w:rPr>
          <w:rFonts w:ascii="Times New Roman" w:hAnsi="Times New Roman" w:cs="Times New Roman"/>
          <w:sz w:val="24"/>
          <w:szCs w:val="24"/>
        </w:rPr>
      </w:pPr>
    </w:p>
    <w:p w:rsidR="002231B4" w:rsidRPr="0098365B" w:rsidRDefault="002231B4">
      <w:pPr>
        <w:pStyle w:val="Signature"/>
        <w:rPr>
          <w:rFonts w:ascii="Times New Roman" w:hAnsi="Times New Roman" w:cs="Times New Roman"/>
          <w:sz w:val="24"/>
          <w:szCs w:val="24"/>
        </w:rPr>
      </w:pPr>
      <w:bookmarkStart w:id="0" w:name="_GoBack"/>
      <w:bookmarkEnd w:id="0"/>
      <w:r>
        <w:rPr>
          <w:rFonts w:ascii="Times New Roman" w:hAnsi="Times New Roman" w:cs="Times New Roman"/>
          <w:sz w:val="24"/>
          <w:szCs w:val="24"/>
        </w:rPr>
        <w:t>A quick review of legal responsibilities, this excerpt taken directly from a Board Source resource page:</w:t>
      </w:r>
    </w:p>
    <w:p w:rsidR="0006433C" w:rsidRPr="0006433C" w:rsidRDefault="0006433C" w:rsidP="0006433C">
      <w:pPr>
        <w:spacing w:before="270" w:after="270" w:line="240" w:lineRule="auto"/>
        <w:outlineLvl w:val="0"/>
        <w:rPr>
          <w:rFonts w:ascii="Times New Roman" w:eastAsia="Times New Roman" w:hAnsi="Times New Roman" w:cs="Times New Roman"/>
          <w:b/>
          <w:bCs/>
          <w:color w:val="093E6F"/>
          <w:kern w:val="36"/>
          <w:lang w:val="en"/>
        </w:rPr>
      </w:pPr>
      <w:r w:rsidRPr="0006433C">
        <w:rPr>
          <w:rFonts w:ascii="Times New Roman" w:eastAsia="Times New Roman" w:hAnsi="Times New Roman" w:cs="Times New Roman"/>
          <w:b/>
          <w:bCs/>
          <w:color w:val="093E6F"/>
          <w:kern w:val="36"/>
          <w:lang w:val="en"/>
        </w:rPr>
        <w:t xml:space="preserve">What Are the Legal Responsibilities of Nonprofit Boards? </w:t>
      </w:r>
    </w:p>
    <w:p w:rsidR="0006433C" w:rsidRPr="002231B4" w:rsidRDefault="0006433C" w:rsidP="0006433C">
      <w:pPr>
        <w:spacing w:after="0" w:line="240" w:lineRule="auto"/>
        <w:rPr>
          <w:rFonts w:ascii="Times New Roman" w:eastAsia="Times New Roman" w:hAnsi="Times New Roman" w:cs="Times New Roman"/>
          <w:color w:val="333333"/>
          <w:lang w:val="en"/>
        </w:rPr>
      </w:pPr>
      <w:r w:rsidRPr="0006433C">
        <w:rPr>
          <w:rFonts w:ascii="Times New Roman" w:eastAsia="Times New Roman" w:hAnsi="Times New Roman" w:cs="Times New Roman"/>
          <w:color w:val="333333"/>
          <w:lang w:val="en"/>
        </w:rPr>
        <w:t>Under well-established principles of nonprofit corporation law, a board member must meet certain standards of conduct and attention in carrying out his or her responsibilities to the organization. Several states have statutes adopting some variation of these duties which would be used in court to determine whether a board member acted improperly. These standards are usually described as the duty of care, the duty of loyalty, and the duty of obedience.</w:t>
      </w:r>
    </w:p>
    <w:p w:rsidR="0006433C" w:rsidRPr="002231B4" w:rsidRDefault="0006433C" w:rsidP="0006433C">
      <w:pPr>
        <w:spacing w:after="0" w:line="240" w:lineRule="auto"/>
        <w:rPr>
          <w:rFonts w:ascii="Times New Roman" w:eastAsia="Times New Roman" w:hAnsi="Times New Roman" w:cs="Times New Roman"/>
          <w:b/>
          <w:bCs/>
          <w:color w:val="D6640F"/>
          <w:lang w:val="en"/>
        </w:rPr>
      </w:pPr>
      <w:r w:rsidRPr="0006433C">
        <w:rPr>
          <w:rFonts w:ascii="Times New Roman" w:eastAsia="Times New Roman" w:hAnsi="Times New Roman" w:cs="Times New Roman"/>
          <w:color w:val="333333"/>
          <w:lang w:val="en"/>
        </w:rPr>
        <w:br/>
        <w:t> </w:t>
      </w:r>
      <w:r w:rsidRPr="0006433C">
        <w:rPr>
          <w:rFonts w:ascii="Times New Roman" w:eastAsia="Times New Roman" w:hAnsi="Times New Roman" w:cs="Times New Roman"/>
          <w:b/>
          <w:bCs/>
          <w:color w:val="D6640F"/>
          <w:lang w:val="en"/>
        </w:rPr>
        <w:t>Duty of Care</w:t>
      </w:r>
    </w:p>
    <w:p w:rsidR="0006433C" w:rsidRPr="0006433C" w:rsidRDefault="0006433C" w:rsidP="0006433C">
      <w:pPr>
        <w:spacing w:after="0" w:line="240" w:lineRule="auto"/>
        <w:rPr>
          <w:rFonts w:ascii="Times New Roman" w:eastAsia="Times New Roman" w:hAnsi="Times New Roman" w:cs="Times New Roman"/>
          <w:b/>
          <w:bCs/>
          <w:color w:val="D6640F"/>
          <w:lang w:val="en"/>
        </w:rPr>
      </w:pPr>
    </w:p>
    <w:p w:rsidR="0006433C" w:rsidRPr="0006433C" w:rsidRDefault="0006433C" w:rsidP="0006433C">
      <w:pPr>
        <w:spacing w:after="240" w:line="240" w:lineRule="auto"/>
        <w:rPr>
          <w:rFonts w:ascii="Times New Roman" w:eastAsia="Times New Roman" w:hAnsi="Times New Roman" w:cs="Times New Roman"/>
          <w:color w:val="333333"/>
          <w:lang w:val="en"/>
        </w:rPr>
      </w:pPr>
      <w:r w:rsidRPr="0006433C">
        <w:rPr>
          <w:rFonts w:ascii="Times New Roman" w:eastAsia="Times New Roman" w:hAnsi="Times New Roman" w:cs="Times New Roman"/>
          <w:color w:val="333333"/>
          <w:lang w:val="en"/>
        </w:rPr>
        <w:t>The duty of care describes the level of competence that is expected of a board member and is commonly expressed as the duty of "care that an ordinarily prudent person would exercise in a like position and under similar circumstances." This means that a board member owes the duty to exercise reasonable care when he or she makes a decision as a steward of the organization.</w:t>
      </w:r>
    </w:p>
    <w:p w:rsidR="0006433C" w:rsidRPr="0006433C" w:rsidRDefault="0006433C" w:rsidP="0006433C">
      <w:pPr>
        <w:spacing w:before="100" w:beforeAutospacing="1" w:after="210" w:line="240" w:lineRule="auto"/>
        <w:outlineLvl w:val="1"/>
        <w:rPr>
          <w:rFonts w:ascii="Times New Roman" w:eastAsia="Times New Roman" w:hAnsi="Times New Roman" w:cs="Times New Roman"/>
          <w:b/>
          <w:bCs/>
          <w:color w:val="D6640F"/>
          <w:lang w:val="en"/>
        </w:rPr>
      </w:pPr>
      <w:r w:rsidRPr="0006433C">
        <w:rPr>
          <w:rFonts w:ascii="Times New Roman" w:eastAsia="Times New Roman" w:hAnsi="Times New Roman" w:cs="Times New Roman"/>
          <w:b/>
          <w:bCs/>
          <w:color w:val="D6640F"/>
          <w:lang w:val="en"/>
        </w:rPr>
        <w:t>Duty of Loyalty</w:t>
      </w:r>
    </w:p>
    <w:p w:rsidR="0006433C" w:rsidRPr="002231B4" w:rsidRDefault="0006433C" w:rsidP="0006433C">
      <w:pPr>
        <w:spacing w:after="0" w:line="240" w:lineRule="auto"/>
        <w:rPr>
          <w:rFonts w:ascii="Times New Roman" w:eastAsia="Times New Roman" w:hAnsi="Times New Roman" w:cs="Times New Roman"/>
          <w:color w:val="333333"/>
          <w:lang w:val="en"/>
        </w:rPr>
      </w:pPr>
      <w:r w:rsidRPr="0006433C">
        <w:rPr>
          <w:rFonts w:ascii="Times New Roman" w:eastAsia="Times New Roman" w:hAnsi="Times New Roman" w:cs="Times New Roman"/>
          <w:color w:val="333333"/>
          <w:lang w:val="en"/>
        </w:rPr>
        <w:t>The duty of loyalty is a standard of faithfulness; a board member must give undivided allegiance when making decisions affecting the organization. This means that a board member can never use information obtained as a member for personal gain, but must act in the best interests of the organization.</w:t>
      </w:r>
    </w:p>
    <w:p w:rsidR="0006433C" w:rsidRPr="002231B4" w:rsidRDefault="0006433C" w:rsidP="0006433C">
      <w:pPr>
        <w:spacing w:after="0" w:line="240" w:lineRule="auto"/>
        <w:rPr>
          <w:rFonts w:ascii="Times New Roman" w:eastAsia="Times New Roman" w:hAnsi="Times New Roman" w:cs="Times New Roman"/>
          <w:b/>
          <w:bCs/>
          <w:color w:val="D6640F"/>
          <w:lang w:val="en"/>
        </w:rPr>
      </w:pPr>
      <w:r w:rsidRPr="0006433C">
        <w:rPr>
          <w:rFonts w:ascii="Times New Roman" w:eastAsia="Times New Roman" w:hAnsi="Times New Roman" w:cs="Times New Roman"/>
          <w:color w:val="333333"/>
          <w:lang w:val="en"/>
        </w:rPr>
        <w:br/>
        <w:t> </w:t>
      </w:r>
      <w:r w:rsidRPr="0006433C">
        <w:rPr>
          <w:rFonts w:ascii="Times New Roman" w:eastAsia="Times New Roman" w:hAnsi="Times New Roman" w:cs="Times New Roman"/>
          <w:b/>
          <w:bCs/>
          <w:color w:val="D6640F"/>
          <w:lang w:val="en"/>
        </w:rPr>
        <w:t>Duty of Obedience</w:t>
      </w:r>
    </w:p>
    <w:p w:rsidR="0006433C" w:rsidRPr="0006433C" w:rsidRDefault="0006433C" w:rsidP="0006433C">
      <w:pPr>
        <w:spacing w:after="0" w:line="240" w:lineRule="auto"/>
        <w:rPr>
          <w:rFonts w:ascii="Times New Roman" w:eastAsia="Times New Roman" w:hAnsi="Times New Roman" w:cs="Times New Roman"/>
          <w:b/>
          <w:bCs/>
          <w:color w:val="D6640F"/>
          <w:lang w:val="en"/>
        </w:rPr>
      </w:pPr>
    </w:p>
    <w:p w:rsidR="0006433C" w:rsidRPr="002231B4" w:rsidRDefault="0006433C" w:rsidP="0006433C">
      <w:pPr>
        <w:spacing w:line="240" w:lineRule="auto"/>
        <w:rPr>
          <w:rFonts w:ascii="Times New Roman" w:eastAsia="Times New Roman" w:hAnsi="Times New Roman" w:cs="Times New Roman"/>
          <w:color w:val="333333"/>
          <w:lang w:val="en"/>
        </w:rPr>
      </w:pPr>
      <w:r w:rsidRPr="0006433C">
        <w:rPr>
          <w:rFonts w:ascii="Times New Roman" w:eastAsia="Times New Roman" w:hAnsi="Times New Roman" w:cs="Times New Roman"/>
          <w:color w:val="333333"/>
          <w:lang w:val="en"/>
        </w:rPr>
        <w:t>The duty of obedience requires board members to be faithful to the organization's mission. They are not permitted to act in a way that is inconsistent with the central goals of the organization. A basis for this rule lies in the public's trust that the organization will manage donated funds to fulfill the organization's mission.</w:t>
      </w:r>
    </w:p>
    <w:p w:rsidR="002231B4" w:rsidRDefault="002231B4" w:rsidP="0006433C">
      <w:pPr>
        <w:spacing w:line="240" w:lineRule="auto"/>
        <w:rPr>
          <w:rFonts w:ascii="Times New Roman" w:eastAsia="Times New Roman" w:hAnsi="Times New Roman" w:cs="Times New Roman"/>
          <w:color w:val="333333"/>
          <w:sz w:val="20"/>
          <w:szCs w:val="20"/>
          <w:lang w:val="en"/>
        </w:rPr>
      </w:pPr>
    </w:p>
    <w:p w:rsidR="002231B4" w:rsidRPr="002231B4" w:rsidRDefault="002231B4" w:rsidP="002231B4">
      <w:pPr>
        <w:pStyle w:val="NoSpacing"/>
        <w:rPr>
          <w:rFonts w:ascii="Times New Roman" w:hAnsi="Times New Roman" w:cs="Times New Roman"/>
          <w:sz w:val="24"/>
          <w:szCs w:val="24"/>
          <w:lang w:val="en"/>
        </w:rPr>
      </w:pPr>
      <w:r w:rsidRPr="002231B4">
        <w:rPr>
          <w:rFonts w:ascii="Times New Roman" w:hAnsi="Times New Roman" w:cs="Times New Roman"/>
          <w:sz w:val="24"/>
          <w:szCs w:val="24"/>
          <w:lang w:val="en"/>
        </w:rPr>
        <w:t xml:space="preserve">Respectfully Submitted, </w:t>
      </w:r>
    </w:p>
    <w:p w:rsidR="002231B4" w:rsidRPr="002231B4" w:rsidRDefault="002231B4" w:rsidP="002231B4">
      <w:pPr>
        <w:pStyle w:val="NoSpacing"/>
        <w:rPr>
          <w:rFonts w:ascii="Times New Roman" w:hAnsi="Times New Roman" w:cs="Times New Roman"/>
          <w:sz w:val="24"/>
          <w:szCs w:val="24"/>
          <w:lang w:val="en"/>
        </w:rPr>
      </w:pPr>
    </w:p>
    <w:p w:rsidR="002231B4" w:rsidRPr="002231B4" w:rsidRDefault="002231B4" w:rsidP="002231B4">
      <w:pPr>
        <w:pStyle w:val="NoSpacing"/>
        <w:rPr>
          <w:rFonts w:ascii="Times New Roman" w:hAnsi="Times New Roman" w:cs="Times New Roman"/>
          <w:sz w:val="24"/>
          <w:szCs w:val="24"/>
          <w:lang w:val="en"/>
        </w:rPr>
      </w:pPr>
      <w:r w:rsidRPr="002231B4">
        <w:rPr>
          <w:rFonts w:ascii="Times New Roman" w:hAnsi="Times New Roman" w:cs="Times New Roman"/>
          <w:sz w:val="24"/>
          <w:szCs w:val="24"/>
          <w:lang w:val="en"/>
        </w:rPr>
        <w:t>Katy Dean, LMSW</w:t>
      </w:r>
    </w:p>
    <w:p w:rsidR="0006433C" w:rsidRPr="002231B4" w:rsidRDefault="002231B4" w:rsidP="002231B4">
      <w:pPr>
        <w:pStyle w:val="NoSpacing"/>
        <w:rPr>
          <w:rFonts w:ascii="Times New Roman" w:hAnsi="Times New Roman" w:cs="Times New Roman"/>
          <w:sz w:val="24"/>
          <w:szCs w:val="24"/>
        </w:rPr>
      </w:pPr>
      <w:r w:rsidRPr="002231B4">
        <w:rPr>
          <w:rFonts w:ascii="Times New Roman" w:hAnsi="Times New Roman" w:cs="Times New Roman"/>
          <w:sz w:val="24"/>
          <w:szCs w:val="24"/>
          <w:lang w:val="en"/>
        </w:rPr>
        <w:t>General Chair</w:t>
      </w:r>
    </w:p>
    <w:sectPr w:rsidR="0006433C" w:rsidRPr="002231B4" w:rsidSect="000228C0">
      <w:headerReference w:type="default" r:id="rId12"/>
      <w:footerReference w:type="default" r:id="rId13"/>
      <w:headerReference w:type="first" r:id="rId14"/>
      <w:pgSz w:w="12240" w:h="15840" w:code="1"/>
      <w:pgMar w:top="1080" w:right="1080" w:bottom="1080" w:left="1080" w:header="1584" w:footer="432" w:gutter="0"/>
      <w:cols w:space="3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33C" w:rsidRDefault="0006433C">
      <w:pPr>
        <w:spacing w:after="0" w:line="240" w:lineRule="auto"/>
      </w:pPr>
      <w:r>
        <w:separator/>
      </w:r>
    </w:p>
  </w:endnote>
  <w:endnote w:type="continuationSeparator" w:id="0">
    <w:p w:rsidR="0006433C" w:rsidRDefault="00064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HGSMinchoB">
    <w:altName w:val="HGS明朝B"/>
    <w:panose1 w:val="00000000000000000000"/>
    <w:charset w:val="80"/>
    <w:family w:val="roman"/>
    <w:notTrueType/>
    <w:pitch w:val="default"/>
  </w:font>
  <w:font w:name="+mn-ea">
    <w:altName w:val="Times New Roman"/>
    <w:panose1 w:val="00000000000000000000"/>
    <w:charset w:val="00"/>
    <w:family w:val="roman"/>
    <w:notTrueType/>
    <w:pitch w:val="default"/>
  </w:font>
  <w:font w:name="+mn-c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D79" w:rsidRDefault="00F37D79">
    <w:pPr>
      <w:pStyle w:val="Footer"/>
      <w:jc w:val="center"/>
    </w:pPr>
    <w:r w:rsidRPr="00F37D79">
      <w:rPr>
        <w:noProof/>
        <w:color w:val="193040"/>
      </w:rPr>
      <mc:AlternateContent>
        <mc:Choice Requires="wps">
          <w:drawing>
            <wp:anchor distT="0" distB="0" distL="114300" distR="114300" simplePos="0" relativeHeight="251714560" behindDoc="0" locked="0" layoutInCell="1" allowOverlap="1" wp14:anchorId="1FC029D0" wp14:editId="2A10C311">
              <wp:simplePos x="0" y="0"/>
              <wp:positionH relativeFrom="margin">
                <wp:posOffset>-190500</wp:posOffset>
              </wp:positionH>
              <wp:positionV relativeFrom="topMargin">
                <wp:posOffset>9343390</wp:posOffset>
              </wp:positionV>
              <wp:extent cx="6784975" cy="73025"/>
              <wp:effectExtent l="0" t="0" r="0" b="3175"/>
              <wp:wrapNone/>
              <wp:docPr id="17" name="Rectangle 19"/>
              <wp:cNvGraphicFramePr/>
              <a:graphic xmlns:a="http://schemas.openxmlformats.org/drawingml/2006/main">
                <a:graphicData uri="http://schemas.microsoft.com/office/word/2010/wordprocessingShape">
                  <wps:wsp>
                    <wps:cNvSpPr/>
                    <wps:spPr>
                      <a:xfrm>
                        <a:off x="0" y="0"/>
                        <a:ext cx="6784975" cy="73025"/>
                      </a:xfrm>
                      <a:prstGeom prst="rect">
                        <a:avLst/>
                      </a:prstGeom>
                      <a:solidFill>
                        <a:srgbClr val="193040"/>
                      </a:solidFill>
                      <a:ln w="6350">
                        <a:noFill/>
                      </a:ln>
                    </wps:spPr>
                    <wps:style>
                      <a:lnRef idx="2">
                        <a:schemeClr val="accent1">
                          <a:shade val="50000"/>
                        </a:schemeClr>
                      </a:lnRef>
                      <a:fillRef idx="1">
                        <a:schemeClr val="accent1"/>
                      </a:fillRef>
                      <a:effectRef idx="0">
                        <a:schemeClr val="accent1"/>
                      </a:effectRef>
                      <a:fontRef idx="minor">
                        <a:schemeClr val="lt1"/>
                      </a:fontRef>
                    </wps:style>
                    <wps:bodyPr lIns="91405" tIns="45703" rIns="91405" bIns="45703" rtlCol="0" anchor="ctr"/>
                  </wps:wsp>
                </a:graphicData>
              </a:graphic>
              <wp14:sizeRelH relativeFrom="margin">
                <wp14:pctWidth>106000</wp14:pctWidth>
              </wp14:sizeRelH>
              <wp14:sizeRelV relativeFrom="margin">
                <wp14:pctHeight>0</wp14:pctHeight>
              </wp14:sizeRelV>
            </wp:anchor>
          </w:drawing>
        </mc:Choice>
        <mc:Fallback>
          <w:pict>
            <v:rect w14:anchorId="6899C144" id="Rectangle 19" o:spid="_x0000_s1026" style="position:absolute;margin-left:-15pt;margin-top:735.7pt;width:534.25pt;height:5.75pt;z-index:251714560;visibility:visible;mso-wrap-style:square;mso-width-percent:1060;mso-height-percent:0;mso-wrap-distance-left:9pt;mso-wrap-distance-top:0;mso-wrap-distance-right:9pt;mso-wrap-distance-bottom:0;mso-position-horizontal:absolute;mso-position-horizontal-relative:margin;mso-position-vertical:absolute;mso-position-vertical-relative:top-margin-area;mso-width-percent:106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" fillcolor="#193040" stroked="f" strokeweight=".5pt">
              <v:textbox inset="2.53903mm,1.2695mm,2.53903mm,1.2695mm"/>
              <w10:wrap anchorx="margin" anchory="margin"/>
            </v:rect>
          </w:pict>
        </mc:Fallback>
      </mc:AlternateContent>
    </w:r>
  </w:p>
  <w:p w:rsidR="00B86EF6" w:rsidRPr="000228C0" w:rsidRDefault="00F37D79" w:rsidP="000228C0">
    <w:pPr>
      <w:pStyle w:val="Footer"/>
      <w:jc w:val="center"/>
      <w:rPr>
        <w:sz w:val="18"/>
        <w:szCs w:val="18"/>
      </w:rPr>
    </w:pPr>
    <w:r w:rsidRPr="000228C0">
      <w:rPr>
        <w:sz w:val="18"/>
        <w:szCs w:val="18"/>
      </w:rPr>
      <w:t xml:space="preserve">2900 Rodd Street #1784 </w:t>
    </w:r>
    <w:r w:rsidR="000228C0" w:rsidRPr="000228C0">
      <w:rPr>
        <w:sz w:val="18"/>
        <w:szCs w:val="18"/>
      </w:rPr>
      <w:t>• Midland, Michigan 48641-1784 • (989) 631 - 4955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33C" w:rsidRDefault="0006433C">
      <w:pPr>
        <w:spacing w:after="0" w:line="240" w:lineRule="auto"/>
      </w:pPr>
      <w:r>
        <w:separator/>
      </w:r>
    </w:p>
  </w:footnote>
  <w:footnote w:type="continuationSeparator" w:id="0">
    <w:p w:rsidR="0006433C" w:rsidRDefault="000643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D79" w:rsidRDefault="004672B2">
    <w:pPr>
      <w:pStyle w:val="Header"/>
    </w:pPr>
    <w:r>
      <w:rPr>
        <w:noProof/>
        <w:color w:val="4A66AC" w:themeColor="accent1"/>
      </w:rPr>
      <mc:AlternateContent>
        <mc:Choice Requires="wps">
          <w:drawing>
            <wp:anchor distT="0" distB="0" distL="114300" distR="114300" simplePos="0" relativeHeight="251673600" behindDoc="0" locked="0" layoutInCell="1" allowOverlap="1" wp14:anchorId="00F560FF" wp14:editId="6096CEAE">
              <wp:simplePos x="0" y="0"/>
              <wp:positionH relativeFrom="margin">
                <wp:posOffset>581025</wp:posOffset>
              </wp:positionH>
              <wp:positionV relativeFrom="topMargin">
                <wp:posOffset>561975</wp:posOffset>
              </wp:positionV>
              <wp:extent cx="5819775" cy="337820"/>
              <wp:effectExtent l="0" t="0" r="0" b="0"/>
              <wp:wrapNone/>
              <wp:docPr id="3" name="Subtit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9775" cy="337820"/>
                      </a:xfrm>
                      <a:prstGeom prst="rect">
                        <a:avLst/>
                      </a:prstGeom>
                    </wps:spPr>
                    <wps:txbx>
                      <w:txbxContent>
                        <w:sdt>
                          <w:sdtPr>
                            <w:rPr>
                              <w:rFonts w:ascii="Century Gothic" w:eastAsia="+mn-ea" w:hAnsi="Century Gothic" w:cs="+mn-cs"/>
                              <w:b/>
                              <w:caps/>
                              <w:color w:val="193040"/>
                              <w:spacing w:val="60"/>
                              <w:kern w:val="24"/>
                              <w:sz w:val="20"/>
                              <w:szCs w:val="18"/>
                            </w:rPr>
                            <w:id w:val="2092194223"/>
                            <w:dataBinding w:prefixMappings="xmlns:ns0='http://schemas.openxmlformats.org/officeDocument/2006/extended-properties' " w:xpath="/ns0:Properties[1]/ns0:Company[1]" w:storeItemID="{6668398D-A668-4E3E-A5EB-62B293D839F1}"/>
                            <w:text/>
                          </w:sdtPr>
                          <w:sdtContent>
                            <w:p w:rsidR="00F37D79" w:rsidRPr="004672B2" w:rsidRDefault="00965616">
                              <w:pPr>
                                <w:jc w:val="center"/>
                                <w:rPr>
                                  <w:rFonts w:ascii="Century Gothic" w:eastAsia="+mn-ea" w:hAnsi="Century Gothic" w:cs="+mn-cs"/>
                                  <w:b/>
                                  <w:caps/>
                                  <w:color w:val="193040"/>
                                  <w:spacing w:val="60"/>
                                  <w:kern w:val="24"/>
                                  <w:sz w:val="20"/>
                                  <w:szCs w:val="18"/>
                                </w:rPr>
                              </w:pPr>
                              <w:r>
                                <w:rPr>
                                  <w:rFonts w:ascii="Century Gothic" w:eastAsia="+mn-ea" w:hAnsi="Century Gothic" w:cs="+mn-cs"/>
                                  <w:b/>
                                  <w:caps/>
                                  <w:color w:val="193040"/>
                                  <w:spacing w:val="60"/>
                                  <w:kern w:val="24"/>
                                  <w:sz w:val="20"/>
                                  <w:szCs w:val="18"/>
                                </w:rPr>
                                <w:t>The Michigan Swimming Board of Directors</w:t>
                              </w:r>
                            </w:p>
                          </w:sdtContent>
                        </w:sdt>
                        <w:p w:rsidR="00F37D79" w:rsidRDefault="00F37D79"/>
                      </w:txbxContent>
                    </wps:txbx>
                    <wps:bodyPr vert="horz" wrap="square" lIns="91405" tIns="45703" rIns="91405" bIns="45703" rtlCol="0">
                      <a:normAutofit/>
                    </wps:bodyPr>
                  </wps:wsp>
                </a:graphicData>
              </a:graphic>
              <wp14:sizeRelH relativeFrom="margin">
                <wp14:pctWidth>0</wp14:pctWidth>
              </wp14:sizeRelH>
              <wp14:sizeRelV relativeFrom="margin">
                <wp14:pctHeight>0</wp14:pctHeight>
              </wp14:sizeRelV>
            </wp:anchor>
          </w:drawing>
        </mc:Choice>
        <mc:Fallback>
          <w:pict>
            <v:shapetype w14:anchorId="00F560FF" id="_x0000_t202" coordsize="21600,21600" o:spt="202" path="m,l,21600r21600,l21600,xe">
              <v:stroke joinstyle="miter"/>
              <v:path gradientshapeok="t" o:connecttype="rect"/>
            </v:shapetype>
            <v:shape id="Subtitle 2" o:spid="_x0000_s1026" type="#_x0000_t202" style="position:absolute;margin-left:45.75pt;margin-top:44.25pt;width:458.25pt;height:26.6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" filled="f" stroked="f">
              <v:path arrowok="t"/>
              <v:textbox inset="2.53903mm,1.2695mm,2.53903mm,1.2695mm">
                <w:txbxContent>
                  <w:sdt>
                    <w:sdtPr>
                      <w:rPr>
                        <w:rFonts w:ascii="Century Gothic" w:eastAsia="+mn-ea" w:hAnsi="Century Gothic" w:cs="+mn-cs"/>
                        <w:b/>
                        <w:caps/>
                        <w:color w:val="193040"/>
                        <w:spacing w:val="60"/>
                        <w:kern w:val="24"/>
                        <w:sz w:val="20"/>
                        <w:szCs w:val="18"/>
                      </w:rPr>
                      <w:id w:val="2092194223"/>
                      <w:dataBinding w:prefixMappings="xmlns:ns0='http://schemas.openxmlformats.org/officeDocument/2006/extended-properties' " w:xpath="/ns0:Properties[1]/ns0:Company[1]" w:storeItemID="{6668398D-A668-4E3E-A5EB-62B293D839F1}"/>
                      <w:text/>
                    </w:sdtPr>
                    <w:sdtContent>
                      <w:p w:rsidR="00F37D79" w:rsidRPr="004672B2" w:rsidRDefault="00965616">
                        <w:pPr>
                          <w:jc w:val="center"/>
                          <w:rPr>
                            <w:rFonts w:ascii="Century Gothic" w:eastAsia="+mn-ea" w:hAnsi="Century Gothic" w:cs="+mn-cs"/>
                            <w:b/>
                            <w:caps/>
                            <w:color w:val="193040"/>
                            <w:spacing w:val="60"/>
                            <w:kern w:val="24"/>
                            <w:sz w:val="20"/>
                            <w:szCs w:val="18"/>
                          </w:rPr>
                        </w:pPr>
                        <w:r>
                          <w:rPr>
                            <w:rFonts w:ascii="Century Gothic" w:eastAsia="+mn-ea" w:hAnsi="Century Gothic" w:cs="+mn-cs"/>
                            <w:b/>
                            <w:caps/>
                            <w:color w:val="193040"/>
                            <w:spacing w:val="60"/>
                            <w:kern w:val="24"/>
                            <w:sz w:val="20"/>
                            <w:szCs w:val="18"/>
                          </w:rPr>
                          <w:t>The Michigan Swimming Board of Directors</w:t>
                        </w:r>
                      </w:p>
                    </w:sdtContent>
                  </w:sdt>
                  <w:p w:rsidR="00F37D79" w:rsidRDefault="00F37D79"/>
                </w:txbxContent>
              </v:textbox>
              <w10:wrap anchorx="margin" anchory="margin"/>
            </v:shape>
          </w:pict>
        </mc:Fallback>
      </mc:AlternateContent>
    </w:r>
    <w:r w:rsidR="002A5CD0">
      <w:rPr>
        <w:rFonts w:eastAsia="Times New Roman"/>
        <w:noProof/>
      </w:rPr>
      <w:drawing>
        <wp:anchor distT="0" distB="0" distL="114300" distR="114300" simplePos="0" relativeHeight="251699200" behindDoc="0" locked="0" layoutInCell="1" allowOverlap="1" wp14:anchorId="1556E8E8" wp14:editId="4231D869">
          <wp:simplePos x="0" y="0"/>
          <wp:positionH relativeFrom="column">
            <wp:posOffset>28575</wp:posOffset>
          </wp:positionH>
          <wp:positionV relativeFrom="paragraph">
            <wp:posOffset>-800100</wp:posOffset>
          </wp:positionV>
          <wp:extent cx="990600" cy="979805"/>
          <wp:effectExtent l="0" t="0" r="0" b="0"/>
          <wp:wrapTight wrapText="bothSides">
            <wp:wrapPolygon edited="0">
              <wp:start x="6646" y="0"/>
              <wp:lineTo x="3738" y="1680"/>
              <wp:lineTo x="0" y="5459"/>
              <wp:lineTo x="0" y="15119"/>
              <wp:lineTo x="4154" y="20158"/>
              <wp:lineTo x="7062" y="20998"/>
              <wp:lineTo x="13292" y="20998"/>
              <wp:lineTo x="17446" y="20158"/>
              <wp:lineTo x="21185" y="15119"/>
              <wp:lineTo x="21185" y="5459"/>
              <wp:lineTo x="15785" y="420"/>
              <wp:lineTo x="13708" y="0"/>
              <wp:lineTo x="6646"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ew MS Logo No Backgroun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0600" cy="979805"/>
                  </a:xfrm>
                  <a:prstGeom prst="rect">
                    <a:avLst/>
                  </a:prstGeom>
                </pic:spPr>
              </pic:pic>
            </a:graphicData>
          </a:graphic>
          <wp14:sizeRelH relativeFrom="margin">
            <wp14:pctWidth>0</wp14:pctWidth>
          </wp14:sizeRelH>
          <wp14:sizeRelV relativeFrom="margin">
            <wp14:pctHeight>0</wp14:pctHeight>
          </wp14:sizeRelV>
        </wp:anchor>
      </w:drawing>
    </w:r>
    <w:r w:rsidR="00F37D79" w:rsidRPr="00F37D79">
      <w:rPr>
        <w:noProof/>
        <w:color w:val="193040"/>
      </w:rPr>
      <mc:AlternateContent>
        <mc:Choice Requires="wps">
          <w:drawing>
            <wp:anchor distT="0" distB="0" distL="114300" distR="114300" simplePos="0" relativeHeight="251661312" behindDoc="0" locked="0" layoutInCell="1" allowOverlap="1" wp14:anchorId="5B719BCD" wp14:editId="3072E236">
              <wp:simplePos x="0" y="0"/>
              <wp:positionH relativeFrom="margin">
                <wp:align>center</wp:align>
              </wp:positionH>
              <mc:AlternateContent>
                <mc:Choice Requires="wp14">
                  <wp:positionV relativeFrom="topMargin">
                    <wp14:pctPosVOffset>65000</wp14:pctPosVOffset>
                  </wp:positionV>
                </mc:Choice>
                <mc:Fallback>
                  <wp:positionV relativeFrom="page">
                    <wp:posOffset>445770</wp:posOffset>
                  </wp:positionV>
                </mc:Fallback>
              </mc:AlternateContent>
              <wp:extent cx="6784975" cy="73025"/>
              <wp:effectExtent l="0" t="0" r="0" b="3175"/>
              <wp:wrapNone/>
              <wp:docPr id="1" name="Rectangle 19"/>
              <wp:cNvGraphicFramePr/>
              <a:graphic xmlns:a="http://schemas.openxmlformats.org/drawingml/2006/main">
                <a:graphicData uri="http://schemas.microsoft.com/office/word/2010/wordprocessingShape">
                  <wps:wsp>
                    <wps:cNvSpPr/>
                    <wps:spPr>
                      <a:xfrm>
                        <a:off x="0" y="0"/>
                        <a:ext cx="6784975" cy="73025"/>
                      </a:xfrm>
                      <a:prstGeom prst="rect">
                        <a:avLst/>
                      </a:prstGeom>
                      <a:solidFill>
                        <a:srgbClr val="193040"/>
                      </a:solidFill>
                      <a:ln w="6350">
                        <a:noFill/>
                      </a:ln>
                    </wps:spPr>
                    <wps:style>
                      <a:lnRef idx="2">
                        <a:schemeClr val="accent1">
                          <a:shade val="50000"/>
                        </a:schemeClr>
                      </a:lnRef>
                      <a:fillRef idx="1">
                        <a:schemeClr val="accent1"/>
                      </a:fillRef>
                      <a:effectRef idx="0">
                        <a:schemeClr val="accent1"/>
                      </a:effectRef>
                      <a:fontRef idx="minor">
                        <a:schemeClr val="lt1"/>
                      </a:fontRef>
                    </wps:style>
                    <wps:bodyPr lIns="91405" tIns="45703" rIns="91405" bIns="45703" rtlCol="0" anchor="ctr"/>
                  </wps:wsp>
                </a:graphicData>
              </a:graphic>
              <wp14:sizeRelH relativeFrom="margin">
                <wp14:pctWidth>106000</wp14:pctWidth>
              </wp14:sizeRelH>
              <wp14:sizeRelV relativeFrom="margin">
                <wp14:pctHeight>0</wp14:pctHeight>
              </wp14:sizeRelV>
            </wp:anchor>
          </w:drawing>
        </mc:Choice>
        <mc:Fallback>
          <w:pict>
            <v:rect w14:anchorId="402AA366" id="Rectangle 19" o:spid="_x0000_s1026" style="position:absolute;margin-left:0;margin-top:0;width:534.25pt;height:5.75pt;z-index:251661312;visibility:visible;mso-wrap-style:square;mso-width-percent:1060;mso-height-percent:0;mso-top-percent:650;mso-wrap-distance-left:9pt;mso-wrap-distance-top:0;mso-wrap-distance-right:9pt;mso-wrap-distance-bottom:0;mso-position-horizontal:center;mso-position-horizontal-relative:margin;mso-position-vertical-relative:top-margin-area;mso-width-percent:1060;mso-height-percent:0;mso-top-percent:65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" fillcolor="#193040" stroked="f" strokeweight=".5pt">
              <v:textbox inset="2.53903mm,1.2695mm,2.53903mm,1.2695mm"/>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EF6" w:rsidRDefault="00F37D79">
    <w:pPr>
      <w:pStyle w:val="Header"/>
    </w:pPr>
    <w:r>
      <w:rPr>
        <w:noProof/>
        <w:color w:val="4A66AC" w:themeColor="accent1"/>
      </w:rPr>
      <mc:AlternateContent>
        <mc:Choice Requires="wps">
          <w:drawing>
            <wp:anchor distT="0" distB="0" distL="114300" distR="114300" simplePos="0" relativeHeight="251686912" behindDoc="0" locked="0" layoutInCell="1" allowOverlap="1" wp14:editId="2FF3A7CC">
              <wp:simplePos x="0" y="0"/>
              <wp:positionH relativeFrom="margin">
                <wp:align>center</wp:align>
              </wp:positionH>
              <mc:AlternateContent>
                <mc:Choice Requires="wp14">
                  <wp:positionV relativeFrom="topMargin">
                    <wp14:pctPosVOffset>65000</wp14:pctPosVOffset>
                  </wp:positionV>
                </mc:Choice>
                <mc:Fallback>
                  <wp:positionV relativeFrom="page">
                    <wp:posOffset>445770</wp:posOffset>
                  </wp:positionV>
                </mc:Fallback>
              </mc:AlternateContent>
              <wp:extent cx="6784975" cy="73025"/>
              <wp:effectExtent l="0" t="0" r="0" b="0"/>
              <wp:wrapNone/>
              <wp:docPr id="18" name="Rectangle 19"/>
              <wp:cNvGraphicFramePr/>
              <a:graphic xmlns:a="http://schemas.openxmlformats.org/drawingml/2006/main">
                <a:graphicData uri="http://schemas.microsoft.com/office/word/2010/wordprocessingShape">
                  <wps:wsp>
                    <wps:cNvSpPr/>
                    <wps:spPr>
                      <a:xfrm>
                        <a:off x="0" y="0"/>
                        <a:ext cx="6784975" cy="73025"/>
                      </a:xfrm>
                      <a:prstGeom prst="rect">
                        <a:avLst/>
                      </a:prstGeom>
                      <a:solidFill>
                        <a:schemeClr val="accent1"/>
                      </a:solidFill>
                      <a:ln w="6350">
                        <a:noFill/>
                      </a:ln>
                    </wps:spPr>
                    <wps:style>
                      <a:lnRef idx="2">
                        <a:schemeClr val="accent1">
                          <a:shade val="50000"/>
                        </a:schemeClr>
                      </a:lnRef>
                      <a:fillRef idx="1">
                        <a:schemeClr val="accent1"/>
                      </a:fillRef>
                      <a:effectRef idx="0">
                        <a:schemeClr val="accent1"/>
                      </a:effectRef>
                      <a:fontRef idx="minor">
                        <a:schemeClr val="lt1"/>
                      </a:fontRef>
                    </wps:style>
                    <wps:bodyPr lIns="91405" tIns="45703" rIns="91405" bIns="45703" rtlCol="0" anchor="ctr"/>
                  </wps:wsp>
                </a:graphicData>
              </a:graphic>
              <wp14:sizeRelH relativeFrom="margin">
                <wp14:pctWidth>106000</wp14:pctWidth>
              </wp14:sizeRelH>
              <wp14:sizeRelV relativeFrom="margin">
                <wp14:pctHeight>0</wp14:pctHeight>
              </wp14:sizeRelV>
            </wp:anchor>
          </w:drawing>
        </mc:Choice>
        <mc:Fallback>
          <w:pict>
            <v:rect w14:anchorId="12F9FF43" id="Rectangle 19" o:spid="_x0000_s1026" style="position:absolute;margin-left:0;margin-top:0;width:534.25pt;height:5.75pt;z-index:251686912;visibility:visible;mso-wrap-style:square;mso-width-percent:1060;mso-height-percent:0;mso-top-percent:650;mso-wrap-distance-left:9pt;mso-wrap-distance-top:0;mso-wrap-distance-right:9pt;mso-wrap-distance-bottom:0;mso-position-horizontal:center;mso-position-horizontal-relative:margin;mso-position-vertical-relative:top-margin-area;mso-width-percent:1060;mso-height-percent:0;mso-top-percent:65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" fillcolor="#4a66ac [3204]" stroked="f" strokeweight=".5pt">
              <v:textbox inset="2.53903mm,1.2695mm,2.53903mm,1.2695mm"/>
              <w10:wrap anchorx="margin" anchory="margin"/>
            </v:rect>
          </w:pict>
        </mc:Fallback>
      </mc:AlternateContent>
    </w:r>
    <w:r>
      <w:rPr>
        <w:noProof/>
        <w:color w:val="4A66AC" w:themeColor="accent1"/>
      </w:rPr>
      <mc:AlternateContent>
        <mc:Choice Requires="wps">
          <w:drawing>
            <wp:anchor distT="0" distB="0" distL="114300" distR="114300" simplePos="0" relativeHeight="251712512" behindDoc="0" locked="0" layoutInCell="1" allowOverlap="1" wp14:editId="35BBA2CC">
              <wp:simplePos x="0" y="0"/>
              <wp:positionH relativeFrom="margin">
                <wp:align>center</wp:align>
              </wp:positionH>
              <mc:AlternateContent>
                <mc:Choice Requires="wp14">
                  <wp:positionV relativeFrom="topMargin">
                    <wp14:pctPosVOffset>25000</wp14:pctPosVOffset>
                  </wp:positionV>
                </mc:Choice>
                <mc:Fallback>
                  <wp:positionV relativeFrom="page">
                    <wp:posOffset>171450</wp:posOffset>
                  </wp:positionV>
                </mc:Fallback>
              </mc:AlternateContent>
              <wp:extent cx="6529070" cy="337820"/>
              <wp:effectExtent l="0" t="0" r="0" b="0"/>
              <wp:wrapNone/>
              <wp:docPr id="21" name="Subtit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29070" cy="337820"/>
                      </a:xfrm>
                      <a:prstGeom prst="rect">
                        <a:avLst/>
                      </a:prstGeom>
                    </wps:spPr>
                    <wps:txbx>
                      <w:txbxContent>
                        <w:sdt>
                          <w:sdtPr>
                            <w:rPr>
                              <w:rFonts w:ascii="Century Gothic" w:eastAsia="+mn-ea" w:hAnsi="Century Gothic" w:cs="+mn-cs"/>
                              <w:caps/>
                              <w:color w:val="4A66AC" w:themeColor="accent1"/>
                              <w:spacing w:val="60"/>
                              <w:kern w:val="24"/>
                              <w:sz w:val="18"/>
                              <w:szCs w:val="18"/>
                            </w:rPr>
                            <w:id w:val="-95955035"/>
                            <w:dataBinding w:prefixMappings="xmlns:ns0='http://schemas.openxmlformats.org/officeDocument/2006/extended-properties' " w:xpath="/ns0:Properties[1]/ns0:Company[1]" w:storeItemID="{6668398D-A668-4E3E-A5EB-62B293D839F1}"/>
                            <w:text/>
                          </w:sdtPr>
                          <w:sdtContent>
                            <w:p w:rsidR="00F37D79" w:rsidRDefault="00965616">
                              <w:pPr>
                                <w:jc w:val="center"/>
                                <w:rPr>
                                  <w:rFonts w:ascii="Century Gothic" w:eastAsia="+mn-ea" w:hAnsi="Century Gothic" w:cs="+mn-cs"/>
                                  <w:caps/>
                                  <w:color w:val="4A66AC" w:themeColor="accent1"/>
                                  <w:spacing w:val="60"/>
                                  <w:kern w:val="24"/>
                                  <w:sz w:val="18"/>
                                  <w:szCs w:val="18"/>
                                </w:rPr>
                              </w:pPr>
                              <w:r>
                                <w:rPr>
                                  <w:rFonts w:ascii="Century Gothic" w:eastAsia="+mn-ea" w:hAnsi="Century Gothic" w:cs="+mn-cs"/>
                                  <w:caps/>
                                  <w:color w:val="4A66AC" w:themeColor="accent1"/>
                                  <w:spacing w:val="60"/>
                                  <w:kern w:val="24"/>
                                  <w:sz w:val="18"/>
                                  <w:szCs w:val="18"/>
                                </w:rPr>
                                <w:t>The Michigan Swimming Board of Directors</w:t>
                              </w:r>
                            </w:p>
                          </w:sdtContent>
                        </w:sdt>
                        <w:p w:rsidR="00F37D79" w:rsidRDefault="00F37D79"/>
                      </w:txbxContent>
                    </wps:txbx>
                    <wps:bodyPr vert="horz" lIns="91405" tIns="45703" rIns="91405" bIns="45703" rtlCol="0">
                      <a:normAutofit/>
                    </wps:bodyPr>
                  </wps:wsp>
                </a:graphicData>
              </a:graphic>
              <wp14:sizeRelH relativeFrom="margin">
                <wp14:pctWidth>102000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0;margin-top:0;width:514.1pt;height:26.6pt;z-index:251712512;visibility:visible;mso-wrap-style:square;mso-width-percent:1020;mso-height-percent:0;mso-top-percent:250;mso-wrap-distance-left:9pt;mso-wrap-distance-top:0;mso-wrap-distance-right:9pt;mso-wrap-distance-bottom:0;mso-position-horizontal:center;mso-position-horizontal-relative:margin;mso-position-vertical-relative:top-margin-area;mso-width-percent:1020;mso-height-percent:0;mso-top-percent:2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" filled="f" stroked="f">
              <v:path arrowok="t"/>
              <v:textbox inset="2.53903mm,1.2695mm,2.53903mm,1.2695mm">
                <w:txbxContent>
                  <w:sdt>
                    <w:sdtPr>
                      <w:rPr>
                        <w:rFonts w:ascii="Century Gothic" w:eastAsia="+mn-ea" w:hAnsi="Century Gothic" w:cs="+mn-cs"/>
                        <w:caps/>
                        <w:color w:val="4A66AC" w:themeColor="accent1"/>
                        <w:spacing w:val="60"/>
                        <w:kern w:val="24"/>
                        <w:sz w:val="18"/>
                        <w:szCs w:val="18"/>
                      </w:rPr>
                      <w:id w:val="-95955035"/>
                      <w:dataBinding w:prefixMappings="xmlns:ns0='http://schemas.openxmlformats.org/officeDocument/2006/extended-properties' " w:xpath="/ns0:Properties[1]/ns0:Company[1]" w:storeItemID="{6668398D-A668-4E3E-A5EB-62B293D839F1}"/>
                      <w:text/>
                    </w:sdtPr>
                    <w:sdtContent>
                      <w:p w:rsidR="00F37D79" w:rsidRDefault="00965616">
                        <w:pPr>
                          <w:jc w:val="center"/>
                          <w:rPr>
                            <w:rFonts w:ascii="Century Gothic" w:eastAsia="+mn-ea" w:hAnsi="Century Gothic" w:cs="+mn-cs"/>
                            <w:caps/>
                            <w:color w:val="4A66AC" w:themeColor="accent1"/>
                            <w:spacing w:val="60"/>
                            <w:kern w:val="24"/>
                            <w:sz w:val="18"/>
                            <w:szCs w:val="18"/>
                          </w:rPr>
                        </w:pPr>
                        <w:r>
                          <w:rPr>
                            <w:rFonts w:ascii="Century Gothic" w:eastAsia="+mn-ea" w:hAnsi="Century Gothic" w:cs="+mn-cs"/>
                            <w:caps/>
                            <w:color w:val="4A66AC" w:themeColor="accent1"/>
                            <w:spacing w:val="60"/>
                            <w:kern w:val="24"/>
                            <w:sz w:val="18"/>
                            <w:szCs w:val="18"/>
                          </w:rPr>
                          <w:t>The Michigan Swimming Board of Directors</w:t>
                        </w:r>
                      </w:p>
                    </w:sdtContent>
                  </w:sdt>
                  <w:p w:rsidR="00F37D79" w:rsidRDefault="00F37D79"/>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884597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4102D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16D1F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4A837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0C0C54A"/>
    <w:lvl w:ilvl="0">
      <w:start w:val="1"/>
      <w:numFmt w:val="bullet"/>
      <w:pStyle w:val="ListBullet5"/>
      <w:lvlText w:val="○"/>
      <w:lvlJc w:val="left"/>
      <w:pPr>
        <w:ind w:left="1800" w:hanging="360"/>
      </w:pPr>
      <w:rPr>
        <w:rFonts w:ascii="Monotype Corsiva" w:hAnsi="Monotype Corsiva" w:hint="default"/>
        <w:color w:val="297FD5" w:themeColor="accent3"/>
      </w:rPr>
    </w:lvl>
  </w:abstractNum>
  <w:abstractNum w:abstractNumId="5" w15:restartNumberingAfterBreak="0">
    <w:nsid w:val="FFFFFF81"/>
    <w:multiLevelType w:val="singleLevel"/>
    <w:tmpl w:val="9A8A1DFA"/>
    <w:lvl w:ilvl="0">
      <w:start w:val="1"/>
      <w:numFmt w:val="bullet"/>
      <w:pStyle w:val="ListBullet4"/>
      <w:lvlText w:val=""/>
      <w:lvlJc w:val="left"/>
      <w:pPr>
        <w:ind w:left="1440" w:hanging="360"/>
      </w:pPr>
      <w:rPr>
        <w:rFonts w:ascii="Symbol" w:hAnsi="Symbol" w:hint="default"/>
        <w:color w:val="297FD5" w:themeColor="accent3"/>
      </w:rPr>
    </w:lvl>
  </w:abstractNum>
  <w:abstractNum w:abstractNumId="6" w15:restartNumberingAfterBreak="0">
    <w:nsid w:val="FFFFFF82"/>
    <w:multiLevelType w:val="singleLevel"/>
    <w:tmpl w:val="4AAC3C4A"/>
    <w:lvl w:ilvl="0">
      <w:start w:val="1"/>
      <w:numFmt w:val="bullet"/>
      <w:pStyle w:val="ListBullet3"/>
      <w:lvlText w:val=""/>
      <w:lvlJc w:val="left"/>
      <w:pPr>
        <w:ind w:left="1080" w:hanging="360"/>
      </w:pPr>
      <w:rPr>
        <w:rFonts w:ascii="Symbol" w:hAnsi="Symbol" w:hint="default"/>
        <w:color w:val="4A66AC" w:themeColor="accent1"/>
      </w:rPr>
    </w:lvl>
  </w:abstractNum>
  <w:abstractNum w:abstractNumId="7" w15:restartNumberingAfterBreak="0">
    <w:nsid w:val="FFFFFF83"/>
    <w:multiLevelType w:val="singleLevel"/>
    <w:tmpl w:val="3EFA84BC"/>
    <w:lvl w:ilvl="0">
      <w:start w:val="1"/>
      <w:numFmt w:val="bullet"/>
      <w:pStyle w:val="ListBullet2"/>
      <w:lvlText w:val=""/>
      <w:lvlJc w:val="left"/>
      <w:pPr>
        <w:ind w:left="720" w:hanging="360"/>
      </w:pPr>
      <w:rPr>
        <w:rFonts w:ascii="Symbol" w:hAnsi="Symbol" w:hint="default"/>
        <w:color w:val="4A66AC" w:themeColor="accent1"/>
      </w:rPr>
    </w:lvl>
  </w:abstractNum>
  <w:abstractNum w:abstractNumId="8" w15:restartNumberingAfterBreak="0">
    <w:nsid w:val="FFFFFF88"/>
    <w:multiLevelType w:val="singleLevel"/>
    <w:tmpl w:val="58422E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32A106"/>
    <w:lvl w:ilvl="0">
      <w:start w:val="1"/>
      <w:numFmt w:val="bullet"/>
      <w:pStyle w:val="ListBullet"/>
      <w:lvlText w:val=""/>
      <w:lvlJc w:val="left"/>
      <w:pPr>
        <w:ind w:left="360" w:hanging="360"/>
      </w:pPr>
      <w:rPr>
        <w:rFonts w:ascii="Symbol" w:hAnsi="Symbol" w:hint="default"/>
        <w:color w:val="4A66AC" w:themeColor="accent1"/>
      </w:rPr>
    </w:lvl>
  </w:abstractNum>
  <w:abstractNum w:abstractNumId="10" w15:restartNumberingAfterBreak="0">
    <w:nsid w:val="7382164C"/>
    <w:multiLevelType w:val="multilevel"/>
    <w:tmpl w:val="48E4AC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5"/>
  </w:num>
  <w:num w:numId="8">
    <w:abstractNumId w:val="5"/>
  </w:num>
  <w:num w:numId="9">
    <w:abstractNumId w:val="4"/>
  </w:num>
  <w:num w:numId="10">
    <w:abstractNumId w:val="4"/>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33C"/>
    <w:rsid w:val="00011A9C"/>
    <w:rsid w:val="000228C0"/>
    <w:rsid w:val="0006433C"/>
    <w:rsid w:val="001451DE"/>
    <w:rsid w:val="002231B4"/>
    <w:rsid w:val="002A5CD0"/>
    <w:rsid w:val="0037584A"/>
    <w:rsid w:val="004672B2"/>
    <w:rsid w:val="006558BE"/>
    <w:rsid w:val="00933BCB"/>
    <w:rsid w:val="00965616"/>
    <w:rsid w:val="0098365B"/>
    <w:rsid w:val="00A21B39"/>
    <w:rsid w:val="00AC3367"/>
    <w:rsid w:val="00B86EF6"/>
    <w:rsid w:val="00DA43D3"/>
    <w:rsid w:val="00E4576F"/>
    <w:rsid w:val="00F37D79"/>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15:docId w15:val="{5BE5F382-F4D2-48D3-A922-2C8CE9912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lsdException w:name="List Bullet 3" w:semiHidden="1" w:uiPriority="36" w:unhideWhenUsed="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0" w:line="240" w:lineRule="auto"/>
      <w:outlineLvl w:val="0"/>
    </w:pPr>
    <w:rPr>
      <w:rFonts w:asciiTheme="majorHAnsi" w:eastAsiaTheme="majorEastAsia" w:hAnsiTheme="majorHAnsi" w:cstheme="majorBidi"/>
      <w:bCs/>
      <w:i/>
      <w:color w:val="4A66AC" w:themeColor="accent1"/>
      <w:sz w:val="32"/>
      <w:szCs w:val="32"/>
    </w:rPr>
  </w:style>
  <w:style w:type="paragraph" w:styleId="Heading2">
    <w:name w:val="heading 2"/>
    <w:basedOn w:val="Normal"/>
    <w:next w:val="Normal"/>
    <w:link w:val="Heading2Char"/>
    <w:uiPriority w:val="9"/>
    <w:semiHidden/>
    <w:unhideWhenUsed/>
    <w:qFormat/>
    <w:pPr>
      <w:keepNext/>
      <w:keepLines/>
      <w:spacing w:before="120" w:after="0" w:line="240" w:lineRule="auto"/>
      <w:outlineLvl w:val="1"/>
    </w:pPr>
    <w:rPr>
      <w:rFonts w:asciiTheme="majorHAnsi" w:eastAsiaTheme="majorEastAsia" w:hAnsiTheme="majorHAnsi" w:cstheme="majorBidi"/>
      <w:bCs/>
      <w:color w:val="242852" w:themeColor="text2"/>
      <w:sz w:val="28"/>
      <w:szCs w:val="26"/>
    </w:rPr>
  </w:style>
  <w:style w:type="paragraph" w:styleId="Heading3">
    <w:name w:val="heading 3"/>
    <w:basedOn w:val="Normal"/>
    <w:next w:val="Normal"/>
    <w:link w:val="Heading3Char"/>
    <w:uiPriority w:val="9"/>
    <w:semiHidden/>
    <w:unhideWhenUsed/>
    <w:qFormat/>
    <w:pPr>
      <w:keepNext/>
      <w:keepLines/>
      <w:spacing w:before="20" w:after="0" w:line="240" w:lineRule="auto"/>
      <w:outlineLvl w:val="2"/>
    </w:pPr>
    <w:rPr>
      <w:rFonts w:asciiTheme="majorHAnsi" w:eastAsiaTheme="majorEastAsia" w:hAnsiTheme="majorHAnsi" w:cstheme="majorBidi"/>
      <w:bCs/>
      <w:i/>
      <w:color w:val="242852" w:themeColor="text2"/>
      <w:sz w:val="24"/>
    </w:rPr>
  </w:style>
  <w:style w:type="paragraph" w:styleId="Heading4">
    <w:name w:val="heading 4"/>
    <w:basedOn w:val="Normal"/>
    <w:next w:val="Normal"/>
    <w:link w:val="Heading4Char"/>
    <w:uiPriority w:val="9"/>
    <w:semiHidden/>
    <w:unhideWhenUsed/>
    <w:qFormat/>
    <w:pPr>
      <w:keepNext/>
      <w:keepLines/>
      <w:spacing w:before="200" w:after="0" w:line="264" w:lineRule="auto"/>
      <w:outlineLvl w:val="3"/>
    </w:pPr>
    <w:rPr>
      <w:rFonts w:asciiTheme="majorHAnsi" w:eastAsiaTheme="majorEastAsia" w:hAnsiTheme="majorHAnsi" w:cstheme="majorBidi"/>
      <w:bCs/>
      <w:i/>
      <w:iCs/>
      <w:color w:val="242852" w:themeColor="text2"/>
      <w:sz w:val="24"/>
    </w:rPr>
  </w:style>
  <w:style w:type="paragraph" w:styleId="Heading5">
    <w:name w:val="heading 5"/>
    <w:basedOn w:val="Normal"/>
    <w:next w:val="Normal"/>
    <w:link w:val="Heading5Char"/>
    <w:uiPriority w:val="9"/>
    <w:semiHidden/>
    <w:unhideWhenUsed/>
    <w:qFormat/>
    <w:pPr>
      <w:keepNext/>
      <w:keepLines/>
      <w:spacing w:before="200" w:after="0" w:line="264" w:lineRule="auto"/>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Heading7">
    <w:name w:val="heading 7"/>
    <w:basedOn w:val="Normal"/>
    <w:next w:val="Normal"/>
    <w:link w:val="Heading7Ch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Heading8">
    <w:name w:val="heading 8"/>
    <w:basedOn w:val="Normal"/>
    <w:next w:val="Normal"/>
    <w:link w:val="Heading8Char"/>
    <w:uiPriority w:val="9"/>
    <w:semiHidden/>
    <w:unhideWhenUsed/>
    <w:qFormat/>
    <w:pPr>
      <w:keepNext/>
      <w:keepLines/>
      <w:spacing w:before="200" w:after="0" w:line="264" w:lineRule="auto"/>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pPr>
      <w:keepNext/>
      <w:keepLines/>
      <w:spacing w:before="200" w:after="0" w:line="264" w:lineRule="auto"/>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i/>
      <w:color w:val="auto"/>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Cs/>
      <w:color w:val="auto"/>
      <w:sz w:val="28"/>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Cs/>
      <w:i/>
      <w:color w:val="auto"/>
      <w:sz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Cs/>
      <w:i/>
      <w:iCs/>
      <w:color w:val="auto"/>
      <w:sz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000000"/>
      <w:sz w:val="2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sz w:val="21"/>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sz w:val="20"/>
      <w:szCs w:val="20"/>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customStyle="1" w:styleId="5">
    <w:name w:val="5"/>
    <w:link w:val="IntenseReferenceChar"/>
    <w:uiPriority w:val="32"/>
    <w:rPr>
      <w:b/>
      <w:color w:val="4A66AC" w:themeColor="accent1"/>
      <w:u w:val="single"/>
      <w:lang w:eastAsia="ja-JP" w:bidi="he-IL"/>
    </w:rPr>
  </w:style>
  <w:style w:type="character" w:customStyle="1" w:styleId="IntenseReferenceChar">
    <w:name w:val="Intense Reference Char"/>
    <w:basedOn w:val="DefaultParagraphFont"/>
    <w:link w:val="5"/>
    <w:uiPriority w:val="32"/>
    <w:rPr>
      <w:rFonts w:cs="Times New Roman"/>
      <w:b/>
      <w:color w:val="auto"/>
      <w:szCs w:val="20"/>
      <w:u w:val="single"/>
    </w:rPr>
  </w:style>
  <w:style w:type="paragraph" w:customStyle="1" w:styleId="4">
    <w:name w:val="4"/>
    <w:link w:val="SubtleReferenceChar"/>
    <w:uiPriority w:val="31"/>
    <w:rPr>
      <w:color w:val="000000" w:themeColor="text1"/>
      <w:u w:val="single"/>
      <w:lang w:eastAsia="ja-JP" w:bidi="he-IL"/>
    </w:rPr>
  </w:style>
  <w:style w:type="character" w:customStyle="1" w:styleId="SubtleReferenceChar">
    <w:name w:val="Subtle Reference Char"/>
    <w:basedOn w:val="DefaultParagraphFont"/>
    <w:link w:val="4"/>
    <w:uiPriority w:val="31"/>
    <w:rPr>
      <w:rFonts w:cs="Times New Roman"/>
      <w:color w:val="auto"/>
      <w:szCs w:val="20"/>
      <w:u w:val="single"/>
    </w:rPr>
  </w:style>
  <w:style w:type="paragraph" w:customStyle="1" w:styleId="3">
    <w:name w:val="3"/>
    <w:link w:val="BookTitleChar"/>
    <w:uiPriority w:val="33"/>
    <w:rPr>
      <w:rFonts w:asciiTheme="majorHAnsi" w:hAnsiTheme="majorHAnsi"/>
      <w:b/>
      <w:i/>
      <w:color w:val="9D90A0" w:themeColor="accent6"/>
      <w:lang w:eastAsia="ja-JP" w:bidi="he-IL"/>
    </w:rPr>
  </w:style>
  <w:style w:type="character" w:customStyle="1" w:styleId="BookTitleChar">
    <w:name w:val="Book Title Char"/>
    <w:basedOn w:val="DefaultParagraphFont"/>
    <w:link w:val="3"/>
    <w:uiPriority w:val="33"/>
    <w:rPr>
      <w:rFonts w:asciiTheme="majorHAnsi" w:hAnsiTheme="majorHAnsi" w:cs="Times New Roman"/>
      <w:b/>
      <w:i/>
      <w:color w:val="auto"/>
      <w:szCs w:val="20"/>
    </w:rPr>
  </w:style>
  <w:style w:type="paragraph" w:customStyle="1" w:styleId="2">
    <w:name w:val="2"/>
    <w:link w:val="IntenseEmphasisChar"/>
    <w:uiPriority w:val="21"/>
    <w:rPr>
      <w:b/>
      <w:i/>
      <w:color w:val="297FD5" w:themeColor="accent3"/>
      <w:lang w:eastAsia="ja-JP" w:bidi="he-IL"/>
    </w:rPr>
  </w:style>
  <w:style w:type="character" w:customStyle="1" w:styleId="IntenseEmphasisChar">
    <w:name w:val="Intense Emphasis Char"/>
    <w:basedOn w:val="DefaultParagraphFont"/>
    <w:link w:val="2"/>
    <w:uiPriority w:val="21"/>
    <w:rPr>
      <w:rFonts w:cs="Times New Roman"/>
      <w:b/>
      <w:i/>
      <w:color w:val="auto"/>
      <w:szCs w:val="20"/>
    </w:rPr>
  </w:style>
  <w:style w:type="paragraph" w:customStyle="1" w:styleId="1">
    <w:name w:val="1"/>
    <w:link w:val="SubtleEmphasisChar"/>
    <w:uiPriority w:val="19"/>
    <w:rPr>
      <w:i/>
      <w:color w:val="000000" w:themeColor="text1"/>
      <w:lang w:eastAsia="ja-JP" w:bidi="he-IL"/>
    </w:rPr>
  </w:style>
  <w:style w:type="character" w:customStyle="1" w:styleId="SubtleEmphasisChar">
    <w:name w:val="Subtle Emphasis Char"/>
    <w:basedOn w:val="DefaultParagraphFont"/>
    <w:link w:val="1"/>
    <w:uiPriority w:val="19"/>
    <w:rPr>
      <w:rFonts w:cs="Times New Roman"/>
      <w:i/>
      <w:color w:val="auto"/>
      <w:szCs w:val="20"/>
    </w:rPr>
  </w:style>
  <w:style w:type="paragraph" w:styleId="Quote">
    <w:name w:val="Quote"/>
    <w:basedOn w:val="Normal"/>
    <w:next w:val="Normal"/>
    <w:link w:val="QuoteChar"/>
    <w:uiPriority w:val="29"/>
    <w:qFormat/>
    <w:pPr>
      <w:spacing w:before="160" w:after="160" w:line="300" w:lineRule="auto"/>
      <w:ind w:left="144" w:right="144"/>
      <w:jc w:val="center"/>
    </w:pPr>
    <w:rPr>
      <w:rFonts w:asciiTheme="majorHAnsi" w:hAnsiTheme="majorHAnsi"/>
      <w:i/>
      <w:iCs/>
      <w:color w:val="4A66AC" w:themeColor="accent1"/>
      <w:sz w:val="24"/>
      <w:lang w:bidi="hi-IN"/>
    </w:rPr>
  </w:style>
  <w:style w:type="character" w:customStyle="1" w:styleId="QuoteChar">
    <w:name w:val="Quote Char"/>
    <w:basedOn w:val="DefaultParagraphFont"/>
    <w:link w:val="Quote"/>
    <w:uiPriority w:val="29"/>
    <w:rPr>
      <w:rFonts w:asciiTheme="majorHAnsi" w:hAnsiTheme="majorHAnsi"/>
      <w:i/>
      <w:iCs/>
      <w:color w:val="auto"/>
      <w:sz w:val="24"/>
      <w:lang w:bidi="hi-IN"/>
    </w:rPr>
  </w:style>
  <w:style w:type="paragraph" w:styleId="IntenseQuote">
    <w:name w:val="Intense Quote"/>
    <w:basedOn w:val="Normal"/>
    <w:next w:val="Normal"/>
    <w:link w:val="IntenseQuoteChar"/>
    <w:uiPriority w:val="30"/>
    <w:qFormat/>
    <w:pPr>
      <w:pBdr>
        <w:top w:val="single" w:sz="36" w:space="8" w:color="4A66AC" w:themeColor="accent1"/>
        <w:left w:val="single" w:sz="36" w:space="8" w:color="4A66AC" w:themeColor="accent1"/>
        <w:bottom w:val="single" w:sz="36" w:space="8" w:color="4A66AC" w:themeColor="accent1"/>
        <w:right w:val="single" w:sz="36" w:space="8" w:color="4A66AC" w:themeColor="accent1"/>
      </w:pBdr>
      <w:shd w:val="clear" w:color="auto" w:fill="4A66AC" w:themeFill="accent1"/>
      <w:spacing w:before="200" w:after="280" w:line="300" w:lineRule="auto"/>
      <w:ind w:left="936" w:right="936"/>
      <w:jc w:val="center"/>
    </w:pPr>
    <w:rPr>
      <w:rFonts w:asciiTheme="majorHAnsi" w:eastAsiaTheme="majorEastAsia" w:hAnsiTheme="majorHAnsi"/>
      <w:bCs/>
      <w:i/>
      <w:iCs/>
      <w:color w:val="FFFFFF" w:themeColor="background1"/>
      <w:sz w:val="24"/>
      <w:lang w:bidi="hi-IN"/>
      <w14:ligatures w14:val="standardContextual"/>
      <w14:cntxtAlts/>
    </w:rPr>
  </w:style>
  <w:style w:type="table" w:styleId="TableGrid">
    <w:name w:val="Table Grid"/>
    <w:basedOn w:val="TableNormal"/>
    <w:uiPriority w:val="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auto"/>
      <w:szCs w:val="20"/>
      <w:lang w:eastAsia="ja-JP" w:bidi="he-IL"/>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auto"/>
      <w:szCs w:val="20"/>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auto"/>
      <w:sz w:val="16"/>
      <w:szCs w:val="16"/>
    </w:rPr>
  </w:style>
  <w:style w:type="paragraph" w:styleId="Caption">
    <w:name w:val="caption"/>
    <w:basedOn w:val="Normal"/>
    <w:next w:val="Normal"/>
    <w:uiPriority w:val="35"/>
    <w:unhideWhenUsed/>
    <w:qFormat/>
    <w:pPr>
      <w:spacing w:line="240" w:lineRule="auto"/>
    </w:pPr>
    <w:rPr>
      <w:b/>
      <w:bCs/>
      <w:color w:val="242852" w:themeColor="text2"/>
      <w:sz w:val="18"/>
      <w:szCs w:val="18"/>
    </w:rPr>
  </w:style>
  <w:style w:type="paragraph" w:styleId="NoSpacing">
    <w:name w:val="No Spacing"/>
    <w:link w:val="NoSpacingChar"/>
    <w:uiPriority w:val="1"/>
    <w:qFormat/>
    <w:pPr>
      <w:spacing w:after="0" w:line="240" w:lineRule="auto"/>
    </w:pPr>
  </w:style>
  <w:style w:type="paragraph" w:styleId="BlockText">
    <w:name w:val="Block Text"/>
    <w:aliases w:val="Block Quote"/>
    <w:uiPriority w:val="40"/>
    <w:pPr>
      <w:pBdr>
        <w:top w:val="single" w:sz="2" w:space="10" w:color="90A1CF" w:themeColor="accent1" w:themeTint="99"/>
        <w:bottom w:val="single" w:sz="24" w:space="10" w:color="90A1CF" w:themeColor="accent1" w:themeTint="99"/>
      </w:pBdr>
      <w:spacing w:after="280" w:line="240" w:lineRule="auto"/>
      <w:ind w:left="1440" w:right="1440"/>
      <w:jc w:val="both"/>
    </w:pPr>
    <w:rPr>
      <w:rFonts w:eastAsia="Times New Roman" w:cs="Times New Roman"/>
      <w:color w:val="FFFFFF" w:themeColor="background1"/>
      <w:sz w:val="28"/>
      <w:szCs w:val="28"/>
      <w:lang w:eastAsia="ko-KR" w:bidi="hi-IN"/>
    </w:rPr>
  </w:style>
  <w:style w:type="paragraph" w:styleId="ListBullet">
    <w:name w:val="List Bullet"/>
    <w:basedOn w:val="Normal"/>
    <w:uiPriority w:val="6"/>
    <w:unhideWhenUsed/>
    <w:pPr>
      <w:numPr>
        <w:numId w:val="16"/>
      </w:numPr>
      <w:spacing w:after="0"/>
      <w:contextualSpacing/>
    </w:pPr>
  </w:style>
  <w:style w:type="paragraph" w:styleId="ListBullet2">
    <w:name w:val="List Bullet 2"/>
    <w:basedOn w:val="Normal"/>
    <w:uiPriority w:val="6"/>
    <w:unhideWhenUsed/>
    <w:pPr>
      <w:numPr>
        <w:numId w:val="17"/>
      </w:numPr>
      <w:spacing w:after="0"/>
    </w:pPr>
  </w:style>
  <w:style w:type="paragraph" w:styleId="ListBullet3">
    <w:name w:val="List Bullet 3"/>
    <w:basedOn w:val="Normal"/>
    <w:uiPriority w:val="6"/>
    <w:unhideWhenUsed/>
    <w:pPr>
      <w:numPr>
        <w:numId w:val="18"/>
      </w:numPr>
      <w:spacing w:after="0"/>
    </w:pPr>
  </w:style>
  <w:style w:type="paragraph" w:styleId="ListBullet4">
    <w:name w:val="List Bullet 4"/>
    <w:basedOn w:val="Normal"/>
    <w:uiPriority w:val="6"/>
    <w:unhideWhenUsed/>
    <w:pPr>
      <w:numPr>
        <w:numId w:val="19"/>
      </w:numPr>
      <w:spacing w:after="0"/>
    </w:pPr>
  </w:style>
  <w:style w:type="paragraph" w:styleId="ListBullet5">
    <w:name w:val="List Bullet 5"/>
    <w:basedOn w:val="Normal"/>
    <w:uiPriority w:val="6"/>
    <w:unhideWhenUsed/>
    <w:pPr>
      <w:numPr>
        <w:numId w:val="20"/>
      </w:numPr>
      <w:spacing w:after="0"/>
    </w:pPr>
  </w:style>
  <w:style w:type="paragraph" w:styleId="TOC1">
    <w:name w:val="toc 1"/>
    <w:basedOn w:val="Normal"/>
    <w:next w:val="Normal"/>
    <w:autoRedefine/>
    <w:uiPriority w:val="99"/>
    <w:semiHidden/>
    <w:unhideWhenUsed/>
    <w:pPr>
      <w:tabs>
        <w:tab w:val="right" w:leader="dot" w:pos="8630"/>
      </w:tabs>
      <w:spacing w:after="40" w:line="240" w:lineRule="auto"/>
    </w:pPr>
    <w:rPr>
      <w:smallCaps/>
      <w:noProof/>
      <w:color w:val="629DD1" w:themeColor="accent2"/>
    </w:rPr>
  </w:style>
  <w:style w:type="paragraph" w:styleId="TOC2">
    <w:name w:val="toc 2"/>
    <w:basedOn w:val="Normal"/>
    <w:next w:val="Normal"/>
    <w:autoRedefine/>
    <w:uiPriority w:val="99"/>
    <w:semiHidden/>
    <w:unhideWhenUsed/>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Pr>
      <w:color w:val="auto"/>
      <w:u w:val="single"/>
    </w:rPr>
  </w:style>
  <w:style w:type="character" w:styleId="BookTitle">
    <w:name w:val="Book Title"/>
    <w:basedOn w:val="DefaultParagraphFont"/>
    <w:uiPriority w:val="33"/>
    <w:qFormat/>
    <w:rPr>
      <w:b/>
      <w:bCs/>
      <w:caps w:val="0"/>
      <w:smallCaps/>
      <w:spacing w:val="10"/>
    </w:rPr>
  </w:style>
  <w:style w:type="character" w:styleId="IntenseEmphasis">
    <w:name w:val="Intense Emphasis"/>
    <w:basedOn w:val="DefaultParagraphFont"/>
    <w:uiPriority w:val="21"/>
    <w:qFormat/>
    <w:rPr>
      <w:b w:val="0"/>
      <w:bCs/>
      <w:i/>
      <w:iCs/>
      <w:caps w:val="0"/>
      <w:smallCaps w:val="0"/>
      <w:color w:val="000000"/>
    </w:rPr>
  </w:style>
  <w:style w:type="character" w:styleId="IntenseReference">
    <w:name w:val="Intense Reference"/>
    <w:basedOn w:val="DefaultParagraphFont"/>
    <w:uiPriority w:val="32"/>
    <w:qFormat/>
    <w:rPr>
      <w:b/>
      <w:bCs/>
      <w:caps w:val="0"/>
      <w:smallCaps/>
      <w:color w:val="auto"/>
      <w:spacing w:val="5"/>
      <w:u w:val="single"/>
    </w:rPr>
  </w:style>
  <w:style w:type="character" w:styleId="SubtleEmphasis">
    <w:name w:val="Subtle Emphasis"/>
    <w:basedOn w:val="DefaultParagraphFont"/>
    <w:uiPriority w:val="19"/>
    <w:qFormat/>
    <w:rPr>
      <w:i/>
      <w:iCs/>
      <w:color w:val="auto"/>
    </w:rPr>
  </w:style>
  <w:style w:type="character" w:styleId="SubtleReference">
    <w:name w:val="Subtle Reference"/>
    <w:basedOn w:val="DefaultParagraphFont"/>
    <w:uiPriority w:val="31"/>
    <w:qFormat/>
    <w:rPr>
      <w:smallCaps/>
      <w:color w:val="auto"/>
      <w:u w:val="single"/>
    </w:rPr>
  </w:style>
  <w:style w:type="paragraph" w:styleId="Closing">
    <w:name w:val="Closing"/>
    <w:basedOn w:val="Normal"/>
    <w:link w:val="ClosingChar"/>
    <w:uiPriority w:val="5"/>
    <w:unhideWhenUsed/>
    <w:pPr>
      <w:spacing w:before="480" w:after="960"/>
      <w:contextualSpacing/>
    </w:pPr>
  </w:style>
  <w:style w:type="character" w:customStyle="1" w:styleId="ClosingChar">
    <w:name w:val="Closing Char"/>
    <w:basedOn w:val="DefaultParagraphFont"/>
    <w:link w:val="Closing"/>
    <w:uiPriority w:val="5"/>
    <w:rPr>
      <w:rFonts w:cs="Times New Roman"/>
      <w:color w:val="auto"/>
      <w:szCs w:val="20"/>
      <w:lang w:eastAsia="ja-JP" w:bidi="he-IL"/>
    </w:rPr>
  </w:style>
  <w:style w:type="paragraph" w:customStyle="1" w:styleId="RecipientAddress">
    <w:name w:val="Recipient Address"/>
    <w:basedOn w:val="NoSpacing"/>
    <w:link w:val="RecipientAddressChar"/>
    <w:uiPriority w:val="3"/>
    <w:qFormat/>
    <w:pPr>
      <w:spacing w:after="360"/>
      <w:contextualSpacing/>
    </w:pPr>
  </w:style>
  <w:style w:type="paragraph" w:styleId="Salutation">
    <w:name w:val="Salutation"/>
    <w:basedOn w:val="NoSpacing"/>
    <w:next w:val="Normal"/>
    <w:link w:val="SalutationChar"/>
    <w:uiPriority w:val="4"/>
    <w:unhideWhenUsed/>
    <w:qFormat/>
    <w:pPr>
      <w:spacing w:before="480" w:after="320"/>
      <w:contextualSpacing/>
    </w:pPr>
    <w:rPr>
      <w:b/>
    </w:rPr>
  </w:style>
  <w:style w:type="character" w:customStyle="1" w:styleId="SalutationChar">
    <w:name w:val="Salutation Char"/>
    <w:basedOn w:val="DefaultParagraphFont"/>
    <w:link w:val="Salutation"/>
    <w:uiPriority w:val="4"/>
    <w:rPr>
      <w:rFonts w:cs="Times New Roman"/>
      <w:b/>
      <w:color w:val="auto"/>
      <w:szCs w:val="20"/>
      <w:lang w:eastAsia="ja-JP" w:bidi="he-IL"/>
    </w:rPr>
  </w:style>
  <w:style w:type="paragraph" w:customStyle="1" w:styleId="SenderAddress">
    <w:name w:val="Sender Address"/>
    <w:basedOn w:val="NoSpacing"/>
    <w:uiPriority w:val="2"/>
    <w:pPr>
      <w:contextualSpacing/>
    </w:pPr>
    <w:rPr>
      <w:color w:val="4A66AC" w:themeColor="accent1"/>
      <w:sz w:val="18"/>
    </w:rPr>
  </w:style>
  <w:style w:type="paragraph" w:styleId="Subtitle">
    <w:name w:val="Subtitle"/>
    <w:basedOn w:val="Normal"/>
    <w:next w:val="Normal"/>
    <w:link w:val="SubtitleChar"/>
    <w:uiPriority w:val="11"/>
    <w:qFormat/>
    <w:pPr>
      <w:numPr>
        <w:ilvl w:val="1"/>
      </w:numPr>
    </w:pPr>
    <w:rPr>
      <w:rFonts w:eastAsiaTheme="majorEastAsia" w:cstheme="majorBidi"/>
      <w:iCs/>
      <w:color w:val="000000"/>
      <w:spacing w:val="15"/>
      <w:sz w:val="24"/>
      <w:szCs w:val="24"/>
    </w:rPr>
  </w:style>
  <w:style w:type="character" w:customStyle="1" w:styleId="SubtitleChar">
    <w:name w:val="Subtitle Char"/>
    <w:basedOn w:val="DefaultParagraphFont"/>
    <w:link w:val="Subtitle"/>
    <w:uiPriority w:val="11"/>
    <w:rPr>
      <w:rFonts w:eastAsiaTheme="majorEastAsia" w:cstheme="majorBidi"/>
      <w:iCs/>
      <w:color w:val="000000"/>
      <w:spacing w:val="15"/>
      <w:sz w:val="24"/>
      <w:szCs w:val="24"/>
    </w:rPr>
  </w:style>
  <w:style w:type="paragraph" w:styleId="Title">
    <w:name w:val="Title"/>
    <w:basedOn w:val="Normal"/>
    <w:next w:val="Normal"/>
    <w:link w:val="TitleChar"/>
    <w:uiPriority w:val="10"/>
    <w:qFormat/>
    <w:pPr>
      <w:spacing w:after="300" w:line="240" w:lineRule="auto"/>
      <w:contextualSpacing/>
    </w:pPr>
    <w:rPr>
      <w:rFonts w:asciiTheme="majorHAnsi" w:eastAsiaTheme="majorEastAsia" w:hAnsiTheme="majorHAnsi" w:cstheme="majorBidi"/>
      <w:color w:val="000000"/>
      <w:spacing w:val="5"/>
      <w:kern w:val="28"/>
      <w:sz w:val="56"/>
      <w:szCs w:val="56"/>
      <w14:ligatures w14:val="standardContextual"/>
      <w14:cntxtAlts/>
    </w:rPr>
  </w:style>
  <w:style w:type="character" w:customStyle="1" w:styleId="TitleChar">
    <w:name w:val="Title Char"/>
    <w:basedOn w:val="DefaultParagraphFont"/>
    <w:link w:val="Title"/>
    <w:uiPriority w:val="10"/>
    <w:rPr>
      <w:rFonts w:asciiTheme="majorHAnsi" w:eastAsiaTheme="majorEastAsia" w:hAnsiTheme="majorHAnsi" w:cstheme="majorBidi"/>
      <w:color w:val="000000"/>
      <w:spacing w:val="5"/>
      <w:kern w:val="28"/>
      <w:sz w:val="56"/>
      <w:szCs w:val="56"/>
      <w14:ligatures w14:val="standardContextual"/>
      <w14:cntxtAlts/>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rFonts w:cs="Times New Roman"/>
      <w:color w:val="auto"/>
      <w:szCs w:val="20"/>
      <w:lang w:eastAsia="ja-JP" w:bidi="he-IL"/>
    </w:rPr>
  </w:style>
  <w:style w:type="character" w:styleId="PlaceholderText">
    <w:name w:val="Placeholder Text"/>
    <w:basedOn w:val="DefaultParagraphFont"/>
    <w:uiPriority w:val="99"/>
    <w:unhideWhenUsed/>
    <w:rPr>
      <w:color w:val="808080"/>
    </w:rPr>
  </w:style>
  <w:style w:type="paragraph" w:styleId="Signature">
    <w:name w:val="Signature"/>
    <w:basedOn w:val="Normal"/>
    <w:link w:val="SignatureChar"/>
    <w:uiPriority w:val="99"/>
    <w:unhideWhenUsed/>
    <w:pPr>
      <w:contextualSpacing/>
    </w:pPr>
  </w:style>
  <w:style w:type="character" w:customStyle="1" w:styleId="SignatureChar">
    <w:name w:val="Signature Char"/>
    <w:basedOn w:val="DefaultParagraphFont"/>
    <w:link w:val="Signature"/>
    <w:uiPriority w:val="99"/>
    <w:rPr>
      <w:rFonts w:cs="Times New Roman"/>
      <w:color w:val="auto"/>
      <w:szCs w:val="20"/>
      <w:lang w:eastAsia="ja-JP" w:bidi="he-IL"/>
    </w:rPr>
  </w:style>
  <w:style w:type="table" w:customStyle="1" w:styleId="Style6">
    <w:name w:val="Style 6"/>
    <w:basedOn w:val="TableNormal"/>
    <w:uiPriority w:val="26"/>
    <w:pPr>
      <w:spacing w:after="0" w:line="240" w:lineRule="auto"/>
    </w:pPr>
    <w:rPr>
      <w:rFonts w:eastAsia="Times New Roman" w:cs="Times New Roman"/>
      <w:color w:val="000000" w:themeColor="text1"/>
    </w:rPr>
    <w:tblPr>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FFFFFF" w:themeColor="background1"/>
        <w:insideV w:val="single" w:sz="4" w:space="0" w:color="FFFFFF" w:themeColor="background1"/>
      </w:tblBorders>
    </w:tblPr>
    <w:tcPr>
      <w:shd w:val="clear" w:color="auto" w:fill="D9DFEF" w:themeFill="accent1" w:themeFillTint="33"/>
    </w:tcPr>
    <w:tblStylePr w:type="firstRow">
      <w:rPr>
        <w:b/>
        <w:bCs/>
        <w:color w:val="242852" w:themeColor="text2"/>
      </w:rPr>
      <w:tblPr/>
      <w:tcPr>
        <w:shd w:val="clear" w:color="auto" w:fill="ECEFF7" w:themeFill="accent1" w:themeFillTint="19"/>
      </w:tcPr>
    </w:tblStylePr>
    <w:tblStylePr w:type="lastRow">
      <w:rPr>
        <w:b/>
        <w:bCs/>
        <w:color w:val="FFFFFF" w:themeColor="background1"/>
      </w:rPr>
      <w:tblPr/>
      <w:tcPr>
        <w:shd w:val="clear" w:color="auto" w:fill="4A66AC" w:themeFill="accent1"/>
      </w:tcPr>
    </w:tblStylePr>
    <w:tblStylePr w:type="firstCol">
      <w:rPr>
        <w:b/>
        <w:bCs/>
        <w:color w:val="242852" w:themeColor="text2"/>
      </w:rPr>
    </w:tblStylePr>
    <w:tblStylePr w:type="lastCol">
      <w:rPr>
        <w:color w:val="000000" w:themeColor="text1"/>
      </w:rPr>
    </w:tblStylePr>
  </w:style>
  <w:style w:type="paragraph" w:customStyle="1" w:styleId="DateText">
    <w:name w:val="Date Text"/>
    <w:basedOn w:val="Normal"/>
    <w:uiPriority w:val="35"/>
    <w:pPr>
      <w:spacing w:before="720"/>
      <w:contextualSpacing/>
    </w:p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spacing w:after="160" w:line="240" w:lineRule="auto"/>
      <w:ind w:left="1008" w:hanging="288"/>
      <w:contextualSpacing/>
    </w:pPr>
    <w:rPr>
      <w:rFonts w:eastAsiaTheme="minorHAnsi"/>
      <w:sz w:val="21"/>
    </w:rPr>
  </w:style>
  <w:style w:type="character" w:customStyle="1" w:styleId="IntenseQuoteChar">
    <w:name w:val="Intense Quote Char"/>
    <w:basedOn w:val="DefaultParagraphFont"/>
    <w:link w:val="IntenseQuote"/>
    <w:uiPriority w:val="30"/>
    <w:rPr>
      <w:rFonts w:asciiTheme="majorHAnsi" w:eastAsiaTheme="majorEastAsia" w:hAnsiTheme="majorHAnsi"/>
      <w:bCs/>
      <w:i/>
      <w:iCs/>
      <w:color w:val="auto"/>
      <w:sz w:val="24"/>
      <w:shd w:val="clear" w:color="auto" w:fill="4A66AC" w:themeFill="accent1"/>
      <w:lang w:bidi="hi-IN"/>
      <w14:ligatures w14:val="standardContextual"/>
      <w14:cntxtAlts/>
    </w:rPr>
  </w:style>
  <w:style w:type="paragraph" w:styleId="TOCHeading">
    <w:name w:val="TOC Heading"/>
    <w:basedOn w:val="Heading1"/>
    <w:next w:val="Normal"/>
    <w:uiPriority w:val="39"/>
    <w:semiHidden/>
    <w:unhideWhenUsed/>
    <w:qFormat/>
    <w:pPr>
      <w:spacing w:before="480" w:line="276" w:lineRule="auto"/>
      <w:outlineLvl w:val="9"/>
    </w:pPr>
    <w:rPr>
      <w:b/>
      <w:i w:val="0"/>
      <w:sz w:val="28"/>
      <w:szCs w:val="28"/>
    </w:rPr>
  </w:style>
  <w:style w:type="character" w:customStyle="1" w:styleId="RecipientAddressChar">
    <w:name w:val="Recipient Address Char"/>
    <w:basedOn w:val="DefaultParagraphFont"/>
    <w:link w:val="RecipientAddress"/>
    <w:uiPriority w:val="5"/>
    <w:locked/>
  </w:style>
  <w:style w:type="paragraph" w:customStyle="1" w:styleId="SectionHeading">
    <w:name w:val="Section Heading"/>
    <w:basedOn w:val="Normal"/>
    <w:next w:val="Normal"/>
    <w:pPr>
      <w:spacing w:before="220" w:after="0"/>
    </w:pPr>
    <w:rPr>
      <w:rFonts w:asciiTheme="majorHAnsi" w:eastAsiaTheme="minorHAnsi" w:hAnsiTheme="majorHAnsi"/>
      <w:b/>
      <w:color w:val="000000" w:themeColor="text1"/>
      <w:sz w:val="24"/>
      <w:szCs w:val="24"/>
    </w:rPr>
  </w:style>
  <w:style w:type="paragraph" w:customStyle="1" w:styleId="PersonalName">
    <w:name w:val="Personal Name"/>
    <w:basedOn w:val="Title"/>
    <w:next w:val="Normal"/>
    <w:qFormat/>
    <w:pPr>
      <w:spacing w:after="0"/>
    </w:pPr>
    <w:rPr>
      <w:b/>
      <w:bCs/>
      <w:caps/>
      <w:color w:val="242852" w:themeColor="text2"/>
      <w:sz w:val="28"/>
      <w:szCs w:val="28"/>
      <w14:ligatures w14:val="standard"/>
      <w14:numForm w14:val="oldSty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741128">
      <w:bodyDiv w:val="1"/>
      <w:marLeft w:val="0"/>
      <w:marRight w:val="0"/>
      <w:marTop w:val="0"/>
      <w:marBottom w:val="0"/>
      <w:divBdr>
        <w:top w:val="none" w:sz="0" w:space="0" w:color="auto"/>
        <w:left w:val="none" w:sz="0" w:space="0" w:color="auto"/>
        <w:bottom w:val="none" w:sz="0" w:space="0" w:color="auto"/>
        <w:right w:val="none" w:sz="0" w:space="0" w:color="auto"/>
      </w:divBdr>
      <w:divsChild>
        <w:div w:id="911425764">
          <w:marLeft w:val="0"/>
          <w:marRight w:val="0"/>
          <w:marTop w:val="0"/>
          <w:marBottom w:val="0"/>
          <w:divBdr>
            <w:top w:val="none" w:sz="0" w:space="0" w:color="auto"/>
            <w:left w:val="none" w:sz="0" w:space="0" w:color="auto"/>
            <w:bottom w:val="none" w:sz="0" w:space="0" w:color="auto"/>
            <w:right w:val="none" w:sz="0" w:space="0" w:color="auto"/>
          </w:divBdr>
          <w:divsChild>
            <w:div w:id="585697805">
              <w:marLeft w:val="0"/>
              <w:marRight w:val="0"/>
              <w:marTop w:val="0"/>
              <w:marBottom w:val="0"/>
              <w:divBdr>
                <w:top w:val="none" w:sz="0" w:space="0" w:color="auto"/>
                <w:left w:val="none" w:sz="0" w:space="0" w:color="auto"/>
                <w:bottom w:val="none" w:sz="0" w:space="0" w:color="auto"/>
                <w:right w:val="none" w:sz="0" w:space="0" w:color="auto"/>
              </w:divBdr>
            </w:div>
            <w:div w:id="2028556712">
              <w:marLeft w:val="0"/>
              <w:marRight w:val="0"/>
              <w:marTop w:val="0"/>
              <w:marBottom w:val="0"/>
              <w:divBdr>
                <w:top w:val="none" w:sz="0" w:space="0" w:color="auto"/>
                <w:left w:val="none" w:sz="0" w:space="0" w:color="auto"/>
                <w:bottom w:val="none" w:sz="0" w:space="0" w:color="auto"/>
                <w:right w:val="none" w:sz="0" w:space="0" w:color="auto"/>
              </w:divBdr>
              <w:divsChild>
                <w:div w:id="1338771376">
                  <w:marLeft w:val="240"/>
                  <w:marRight w:val="450"/>
                  <w:marTop w:val="15"/>
                  <w:marBottom w:val="300"/>
                  <w:divBdr>
                    <w:top w:val="none" w:sz="0" w:space="0" w:color="auto"/>
                    <w:left w:val="none" w:sz="0" w:space="0" w:color="auto"/>
                    <w:bottom w:val="none" w:sz="0" w:space="0" w:color="auto"/>
                    <w:right w:val="none" w:sz="0" w:space="0" w:color="auto"/>
                  </w:divBdr>
                  <w:divsChild>
                    <w:div w:id="94179608">
                      <w:marLeft w:val="0"/>
                      <w:marRight w:val="150"/>
                      <w:marTop w:val="0"/>
                      <w:marBottom w:val="270"/>
                      <w:divBdr>
                        <w:top w:val="none" w:sz="0" w:space="0" w:color="auto"/>
                        <w:left w:val="none" w:sz="0" w:space="0" w:color="auto"/>
                        <w:bottom w:val="none" w:sz="0" w:space="0" w:color="auto"/>
                        <w:right w:val="none" w:sz="0" w:space="0" w:color="auto"/>
                      </w:divBdr>
                    </w:div>
                    <w:div w:id="509832884">
                      <w:marLeft w:val="0"/>
                      <w:marRight w:val="0"/>
                      <w:marTop w:val="0"/>
                      <w:marBottom w:val="0"/>
                      <w:divBdr>
                        <w:top w:val="none" w:sz="0" w:space="0" w:color="auto"/>
                        <w:left w:val="none" w:sz="0" w:space="0" w:color="auto"/>
                        <w:bottom w:val="none" w:sz="0" w:space="0" w:color="auto"/>
                        <w:right w:val="none" w:sz="0" w:space="0" w:color="auto"/>
                      </w:divBdr>
                    </w:div>
                    <w:div w:id="74687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73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dean.MPA\AppData\Local\Microsoft\Windows\Temporary%20Internet%20Files\Content.IE5\V2OZ6JOF\MS%20BoD%20Letterhead.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pothecary">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Apothecary">
      <a:majorFont>
        <a:latin typeface="Book Antiqua"/>
        <a:ea typeface=""/>
        <a:cs typeface=""/>
        <a:font script="Jpan" typeface="HGS明朝B"/>
        <a:font script="Hang" typeface="HY견명조"/>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ＭＳ ゴシック"/>
        <a:font script="Hang" typeface="HY견명조"/>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pothecary">
      <a:fillStyleLst>
        <a:solidFill>
          <a:schemeClr val="phClr"/>
        </a:solidFill>
        <a:gradFill rotWithShape="1">
          <a:gsLst>
            <a:gs pos="0">
              <a:schemeClr val="phClr">
                <a:tint val="1000"/>
                <a:satMod val="100000"/>
              </a:schemeClr>
            </a:gs>
            <a:gs pos="68000">
              <a:schemeClr val="phClr">
                <a:tint val="77000"/>
                <a:satMod val="100000"/>
              </a:schemeClr>
            </a:gs>
            <a:gs pos="81000">
              <a:schemeClr val="phClr">
                <a:tint val="79000"/>
                <a:satMod val="100000"/>
              </a:schemeClr>
            </a:gs>
            <a:gs pos="86000">
              <a:schemeClr val="phClr">
                <a:tint val="73000"/>
                <a:satMod val="100000"/>
              </a:schemeClr>
            </a:gs>
            <a:gs pos="100000">
              <a:schemeClr val="phClr">
                <a:tint val="35000"/>
                <a:satMod val="100000"/>
              </a:schemeClr>
            </a:gs>
          </a:gsLst>
          <a:lin ang="5400000" scaled="0"/>
        </a:gradFill>
        <a:gradFill rotWithShape="1">
          <a:gsLst>
            <a:gs pos="0">
              <a:schemeClr val="phClr">
                <a:tint val="73000"/>
                <a:shade val="100000"/>
                <a:satMod val="150000"/>
              </a:schemeClr>
            </a:gs>
            <a:gs pos="25000">
              <a:schemeClr val="phClr">
                <a:tint val="96000"/>
                <a:shade val="80000"/>
                <a:satMod val="105000"/>
              </a:schemeClr>
            </a:gs>
            <a:gs pos="38000">
              <a:schemeClr val="phClr">
                <a:tint val="96000"/>
                <a:shade val="59000"/>
                <a:satMod val="120000"/>
              </a:schemeClr>
            </a:gs>
            <a:gs pos="55000">
              <a:schemeClr val="phClr">
                <a:tint val="100000"/>
                <a:shade val="57000"/>
                <a:satMod val="120000"/>
              </a:schemeClr>
            </a:gs>
            <a:gs pos="80000">
              <a:schemeClr val="phClr">
                <a:tint val="100000"/>
                <a:shade val="56000"/>
                <a:satMod val="145000"/>
              </a:schemeClr>
            </a:gs>
            <a:gs pos="88000">
              <a:schemeClr val="phClr">
                <a:tint val="100000"/>
                <a:shade val="63000"/>
                <a:satMod val="160000"/>
              </a:schemeClr>
            </a:gs>
            <a:gs pos="100000">
              <a:schemeClr val="phClr">
                <a:tint val="99000"/>
                <a:shade val="100000"/>
                <a:satMod val="155000"/>
              </a:schemeClr>
            </a:gs>
          </a:gsLst>
          <a:lin ang="54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scene3d>
            <a:camera prst="orthographicFront">
              <a:rot lat="0" lon="0" rev="0"/>
            </a:camera>
            <a:lightRig rig="glow" dir="tl">
              <a:rot lat="0" lon="0" rev="1800000"/>
            </a:lightRig>
          </a:scene3d>
          <a:sp3d contourW="10160" prstMaterial="dkEdge">
            <a:bevelT w="0" h="0" prst="angle"/>
            <a:contourClr>
              <a:schemeClr val="phClr">
                <a:shade val="30000"/>
                <a:satMod val="150000"/>
              </a:schemeClr>
            </a:contourClr>
          </a:sp3d>
        </a:effectStyle>
        <a:effectStyle>
          <a:effectLst>
            <a:glow rad="50800">
              <a:schemeClr val="phClr">
                <a:tint val="68000"/>
                <a:shade val="93000"/>
                <a:alpha val="37000"/>
                <a:satMod val="250000"/>
              </a:schemeClr>
            </a:glow>
          </a:effectLst>
          <a:scene3d>
            <a:camera prst="orthographicFront">
              <a:rot lat="0" lon="0" rev="0"/>
            </a:camera>
            <a:lightRig rig="glow" dir="t">
              <a:rot lat="0" lon="0" rev="1800000"/>
            </a:lightRig>
          </a:scene3d>
          <a:sp3d contourW="10160" prstMaterial="dkEdge">
            <a:bevelT w="20320" h="19050" prst="angle"/>
            <a:contourClr>
              <a:schemeClr val="phClr">
                <a:shade val="30000"/>
                <a:satMod val="150000"/>
              </a:schemeClr>
            </a:contourClr>
          </a:sp3d>
        </a:effectStyle>
      </a:effectStyleLst>
      <a:bgFillStyleLst>
        <a:solidFill>
          <a:schemeClr val="phClr"/>
        </a:solidFill>
        <a:solidFill>
          <a:schemeClr val="phClr">
            <a:tint val="93000"/>
            <a:satMod val="140000"/>
          </a:schemeClr>
        </a:solidFill>
        <a:blipFill rotWithShape="1">
          <a:blip xmlns:r="http://schemas.openxmlformats.org/officeDocument/2006/relationships" r:embed="rId1">
            <a:duotone>
              <a:schemeClr val="phClr">
                <a:tint val="70000"/>
                <a:satMod val="170000"/>
              </a:schemeClr>
              <a:schemeClr val="phClr">
                <a:shade val="70000"/>
                <a:satMod val="13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microsoft.com/office/word/2004/10/bibliography" xmlns="http://schemas.microsoft.com/office/word/2004/10/bibliography"/>
</file>

<file path=customXml/item4.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5.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8A90BD7C-A107-473D-9CEC-88442B1DCEDA}">
  <ds:schemaRefs>
    <ds:schemaRef ds:uri="http://schemas.microsoft.com/office/2006/coverPageProps"/>
  </ds:schemaRefs>
</ds:datastoreItem>
</file>

<file path=customXml/itemProps2.xml><?xml version="1.0" encoding="utf-8"?>
<ds:datastoreItem xmlns:ds="http://schemas.openxmlformats.org/officeDocument/2006/customXml" ds:itemID="{CBE7BD20-B250-4DB0-A031-833161E87A35}">
  <ds:schemaRefs>
    <ds:schemaRef ds:uri="http://schemas.microsoft.com/sharepoint/v3/contenttype/forms"/>
  </ds:schemaRefs>
</ds:datastoreItem>
</file>

<file path=customXml/itemProps3.xml><?xml version="1.0" encoding="utf-8"?>
<ds:datastoreItem xmlns:ds="http://schemas.openxmlformats.org/officeDocument/2006/customXml" ds:itemID="{C2CF5E3A-7B6D-49D9-98D1-497DE9185669}">
  <ds:schemaRefs>
    <ds:schemaRef ds:uri="http://schemas.microsoft.com/office/word/2004/10/bibliography"/>
  </ds:schemaRefs>
</ds:datastoreItem>
</file>

<file path=customXml/itemProps4.xml><?xml version="1.0" encoding="utf-8"?>
<ds:datastoreItem xmlns:ds="http://schemas.openxmlformats.org/officeDocument/2006/customXml" ds:itemID="{5472DDDD-EF00-4AE5-AFBA-4A4AE8527F10}">
  <ds:schemaRefs>
    <ds:schemaRef ds:uri="http://schemas.microsoft.com/office/2009/outspace/metadata"/>
  </ds:schemaRefs>
</ds:datastoreItem>
</file>

<file path=customXml/itemProps5.xml><?xml version="1.0" encoding="utf-8"?>
<ds:datastoreItem xmlns:ds="http://schemas.openxmlformats.org/officeDocument/2006/customXml" ds:itemID="{4FD2CE77-C1CC-4B6B-BC1A-436079770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 BoD Letterhead</Template>
  <TotalTime>58</TotalTime>
  <Pages>3</Pages>
  <Words>1164</Words>
  <Characters>6639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Michigan Swimming Board of Directors</Company>
  <LinksUpToDate>false</LinksUpToDate>
  <CharactersWithSpaces>7788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Dean</dc:creator>
  <cp:keywords/>
  <dc:description/>
  <cp:lastModifiedBy>Katy Dean</cp:lastModifiedBy>
  <cp:revision>1</cp:revision>
  <cp:lastPrinted>2015-10-30T16:36:00Z</cp:lastPrinted>
  <dcterms:created xsi:type="dcterms:W3CDTF">2015-10-30T15:39:00Z</dcterms:created>
  <dcterms:modified xsi:type="dcterms:W3CDTF">2015-10-30T16:38:00Z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TC018408489991</vt:lpwstr>
  </property>
</Properties>
</file>